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439" w:rsidRDefault="00BB2439">
      <w:pPr>
        <w:autoSpaceDE w:val="0"/>
        <w:autoSpaceDN w:val="0"/>
        <w:spacing w:after="78" w:line="220" w:lineRule="exact"/>
      </w:pPr>
    </w:p>
    <w:p w:rsidR="00BB2439" w:rsidRPr="00A007A6" w:rsidRDefault="00877096">
      <w:pPr>
        <w:autoSpaceDE w:val="0"/>
        <w:autoSpaceDN w:val="0"/>
        <w:spacing w:after="0" w:line="230" w:lineRule="auto"/>
        <w:ind w:left="792"/>
        <w:rPr>
          <w:lang w:val="ru-RU"/>
        </w:rPr>
      </w:pPr>
      <w:r w:rsidRPr="00A007A6">
        <w:rPr>
          <w:rFonts w:ascii="Times New Roman" w:eastAsia="Times New Roman" w:hAnsi="Times New Roman"/>
          <w:b/>
          <w:color w:val="000000"/>
          <w:sz w:val="24"/>
          <w:lang w:val="ru-RU"/>
        </w:rPr>
        <w:t>МИНИСТЕРСТВО ПРОСВЕЩЕНИЯ РОССИЙСКОЙ ФЕДЕРАЦИИ</w:t>
      </w:r>
    </w:p>
    <w:p w:rsidR="00BB2439" w:rsidRPr="00A007A6" w:rsidRDefault="00877096">
      <w:pPr>
        <w:autoSpaceDE w:val="0"/>
        <w:autoSpaceDN w:val="0"/>
        <w:spacing w:before="670" w:after="0" w:line="230" w:lineRule="auto"/>
        <w:ind w:left="600"/>
        <w:rPr>
          <w:lang w:val="ru-RU"/>
        </w:rPr>
      </w:pPr>
      <w:r w:rsidRPr="00A007A6">
        <w:rPr>
          <w:rFonts w:ascii="Times New Roman" w:eastAsia="Times New Roman" w:hAnsi="Times New Roman"/>
          <w:color w:val="000000"/>
          <w:sz w:val="24"/>
          <w:lang w:val="ru-RU"/>
        </w:rPr>
        <w:t>Министерство общего и профессионального образования Ростовской области</w:t>
      </w:r>
    </w:p>
    <w:p w:rsidR="00BB2439" w:rsidRPr="00A007A6" w:rsidRDefault="00877096">
      <w:pPr>
        <w:autoSpaceDE w:val="0"/>
        <w:autoSpaceDN w:val="0"/>
        <w:spacing w:before="670" w:after="0" w:line="230" w:lineRule="auto"/>
        <w:ind w:left="1518"/>
        <w:rPr>
          <w:lang w:val="ru-RU"/>
        </w:rPr>
      </w:pPr>
      <w:r w:rsidRPr="00A007A6">
        <w:rPr>
          <w:rFonts w:ascii="Times New Roman" w:eastAsia="Times New Roman" w:hAnsi="Times New Roman"/>
          <w:color w:val="000000"/>
          <w:sz w:val="24"/>
          <w:lang w:val="ru-RU"/>
        </w:rPr>
        <w:t xml:space="preserve">Отдел образования </w:t>
      </w:r>
      <w:proofErr w:type="spellStart"/>
      <w:r w:rsidRPr="00A007A6">
        <w:rPr>
          <w:rFonts w:ascii="Times New Roman" w:eastAsia="Times New Roman" w:hAnsi="Times New Roman"/>
          <w:color w:val="000000"/>
          <w:sz w:val="24"/>
          <w:lang w:val="ru-RU"/>
        </w:rPr>
        <w:t>Кашарского</w:t>
      </w:r>
      <w:proofErr w:type="spellEnd"/>
      <w:r w:rsidRPr="00A007A6">
        <w:rPr>
          <w:rFonts w:ascii="Times New Roman" w:eastAsia="Times New Roman" w:hAnsi="Times New Roman"/>
          <w:color w:val="000000"/>
          <w:sz w:val="24"/>
          <w:lang w:val="ru-RU"/>
        </w:rPr>
        <w:t xml:space="preserve"> района Ростовской области</w:t>
      </w:r>
    </w:p>
    <w:p w:rsidR="00BB2439" w:rsidRPr="00A007A6" w:rsidRDefault="00877096">
      <w:pPr>
        <w:autoSpaceDE w:val="0"/>
        <w:autoSpaceDN w:val="0"/>
        <w:spacing w:before="670" w:after="0" w:line="230" w:lineRule="auto"/>
        <w:ind w:right="3356"/>
        <w:jc w:val="right"/>
        <w:rPr>
          <w:lang w:val="ru-RU"/>
        </w:rPr>
      </w:pPr>
      <w:r w:rsidRPr="00A007A6">
        <w:rPr>
          <w:rFonts w:ascii="Times New Roman" w:eastAsia="Times New Roman" w:hAnsi="Times New Roman"/>
          <w:color w:val="000000"/>
          <w:sz w:val="24"/>
          <w:lang w:val="ru-RU"/>
        </w:rPr>
        <w:t>МБОУ Верхнегрековская ООШ</w:t>
      </w:r>
    </w:p>
    <w:p w:rsidR="00BB2439" w:rsidRPr="00A007A6" w:rsidRDefault="00877096">
      <w:pPr>
        <w:autoSpaceDE w:val="0"/>
        <w:autoSpaceDN w:val="0"/>
        <w:spacing w:before="1436" w:after="0" w:line="230" w:lineRule="auto"/>
        <w:ind w:right="1864"/>
        <w:jc w:val="right"/>
        <w:rPr>
          <w:lang w:val="ru-RU"/>
        </w:rPr>
      </w:pPr>
      <w:r w:rsidRPr="00A007A6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УТВЕРЖДЕНО</w:t>
      </w:r>
    </w:p>
    <w:p w:rsidR="00BB2439" w:rsidRPr="00A007A6" w:rsidRDefault="00877096">
      <w:pPr>
        <w:autoSpaceDE w:val="0"/>
        <w:autoSpaceDN w:val="0"/>
        <w:spacing w:after="0" w:line="230" w:lineRule="auto"/>
        <w:ind w:right="120"/>
        <w:jc w:val="right"/>
        <w:rPr>
          <w:lang w:val="ru-RU"/>
        </w:rPr>
      </w:pPr>
      <w:r w:rsidRPr="00A007A6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Директор МБОУ Верхнегрековской</w:t>
      </w:r>
    </w:p>
    <w:p w:rsidR="00BB2439" w:rsidRPr="00A007A6" w:rsidRDefault="00877096">
      <w:pPr>
        <w:autoSpaceDE w:val="0"/>
        <w:autoSpaceDN w:val="0"/>
        <w:spacing w:after="0" w:line="230" w:lineRule="auto"/>
        <w:ind w:right="2748"/>
        <w:jc w:val="right"/>
        <w:rPr>
          <w:lang w:val="ru-RU"/>
        </w:rPr>
      </w:pPr>
      <w:r w:rsidRPr="00A007A6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ООШ</w:t>
      </w:r>
    </w:p>
    <w:p w:rsidR="00BB2439" w:rsidRPr="00A007A6" w:rsidRDefault="00877096">
      <w:pPr>
        <w:autoSpaceDE w:val="0"/>
        <w:autoSpaceDN w:val="0"/>
        <w:spacing w:before="182" w:after="0" w:line="230" w:lineRule="auto"/>
        <w:ind w:right="898"/>
        <w:jc w:val="right"/>
        <w:rPr>
          <w:lang w:val="ru-RU"/>
        </w:rPr>
      </w:pPr>
      <w:r w:rsidRPr="00A007A6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_____________</w:t>
      </w:r>
      <w:proofErr w:type="spellStart"/>
      <w:r w:rsidRPr="00A007A6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Палюх</w:t>
      </w:r>
      <w:proofErr w:type="spellEnd"/>
      <w:r w:rsidRPr="00A007A6">
        <w:rPr>
          <w:rFonts w:ascii="Times New Roman" w:eastAsia="Times New Roman" w:hAnsi="Times New Roman"/>
          <w:color w:val="000000"/>
          <w:w w:val="102"/>
          <w:sz w:val="20"/>
          <w:lang w:val="ru-RU"/>
        </w:rPr>
        <w:t xml:space="preserve"> Е.И.</w:t>
      </w:r>
    </w:p>
    <w:p w:rsidR="00BB2439" w:rsidRPr="00A007A6" w:rsidRDefault="00877096">
      <w:pPr>
        <w:autoSpaceDE w:val="0"/>
        <w:autoSpaceDN w:val="0"/>
        <w:spacing w:before="182" w:after="0" w:line="230" w:lineRule="auto"/>
        <w:ind w:right="1772"/>
        <w:jc w:val="right"/>
        <w:rPr>
          <w:lang w:val="ru-RU"/>
        </w:rPr>
      </w:pPr>
      <w:r w:rsidRPr="00A007A6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Приказ №______</w:t>
      </w:r>
    </w:p>
    <w:p w:rsidR="00BB2439" w:rsidRPr="00A007A6" w:rsidRDefault="00877096">
      <w:pPr>
        <w:autoSpaceDE w:val="0"/>
        <w:autoSpaceDN w:val="0"/>
        <w:spacing w:before="182" w:after="0" w:line="230" w:lineRule="auto"/>
        <w:ind w:right="962"/>
        <w:jc w:val="right"/>
        <w:rPr>
          <w:lang w:val="ru-RU"/>
        </w:rPr>
      </w:pPr>
      <w:r w:rsidRPr="00A007A6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от "_____" ______  2022 г.</w:t>
      </w:r>
    </w:p>
    <w:p w:rsidR="00BB2439" w:rsidRPr="00A007A6" w:rsidRDefault="00877096">
      <w:pPr>
        <w:autoSpaceDE w:val="0"/>
        <w:autoSpaceDN w:val="0"/>
        <w:spacing w:before="1038" w:after="0" w:line="230" w:lineRule="auto"/>
        <w:ind w:right="3640"/>
        <w:jc w:val="right"/>
        <w:rPr>
          <w:lang w:val="ru-RU"/>
        </w:rPr>
      </w:pPr>
      <w:r w:rsidRPr="00A007A6">
        <w:rPr>
          <w:rFonts w:ascii="Times New Roman" w:eastAsia="Times New Roman" w:hAnsi="Times New Roman"/>
          <w:b/>
          <w:color w:val="000000"/>
          <w:sz w:val="24"/>
          <w:lang w:val="ru-RU"/>
        </w:rPr>
        <w:t>РАБОЧАЯ ПРОГРАММА</w:t>
      </w:r>
    </w:p>
    <w:p w:rsidR="00BB2439" w:rsidRPr="00A007A6" w:rsidRDefault="00877096">
      <w:pPr>
        <w:autoSpaceDE w:val="0"/>
        <w:autoSpaceDN w:val="0"/>
        <w:spacing w:before="70" w:after="0" w:line="230" w:lineRule="auto"/>
        <w:ind w:right="4412"/>
        <w:jc w:val="right"/>
        <w:rPr>
          <w:lang w:val="ru-RU"/>
        </w:rPr>
      </w:pPr>
      <w:r w:rsidRPr="00A007A6">
        <w:rPr>
          <w:rFonts w:ascii="Times New Roman" w:eastAsia="Times New Roman" w:hAnsi="Times New Roman"/>
          <w:b/>
          <w:color w:val="000000"/>
          <w:sz w:val="24"/>
          <w:lang w:val="ru-RU"/>
        </w:rPr>
        <w:t>(</w:t>
      </w:r>
      <w:r>
        <w:rPr>
          <w:rFonts w:ascii="Times New Roman" w:eastAsia="Times New Roman" w:hAnsi="Times New Roman"/>
          <w:b/>
          <w:color w:val="000000"/>
          <w:sz w:val="24"/>
        </w:rPr>
        <w:t>ID</w:t>
      </w:r>
      <w:r w:rsidRPr="00A007A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3852915)</w:t>
      </w:r>
    </w:p>
    <w:p w:rsidR="00BB2439" w:rsidRPr="00A007A6" w:rsidRDefault="00877096">
      <w:pPr>
        <w:autoSpaceDE w:val="0"/>
        <w:autoSpaceDN w:val="0"/>
        <w:spacing w:before="166" w:after="0" w:line="230" w:lineRule="auto"/>
        <w:ind w:right="4012"/>
        <w:jc w:val="right"/>
        <w:rPr>
          <w:lang w:val="ru-RU"/>
        </w:rPr>
      </w:pPr>
      <w:r w:rsidRPr="00A007A6">
        <w:rPr>
          <w:rFonts w:ascii="Times New Roman" w:eastAsia="Times New Roman" w:hAnsi="Times New Roman"/>
          <w:color w:val="000000"/>
          <w:sz w:val="24"/>
          <w:lang w:val="ru-RU"/>
        </w:rPr>
        <w:t>учебного предмета</w:t>
      </w:r>
    </w:p>
    <w:p w:rsidR="00BB2439" w:rsidRPr="00A007A6" w:rsidRDefault="00877096">
      <w:pPr>
        <w:autoSpaceDE w:val="0"/>
        <w:autoSpaceDN w:val="0"/>
        <w:spacing w:before="70" w:after="0" w:line="230" w:lineRule="auto"/>
        <w:ind w:right="4318"/>
        <w:jc w:val="right"/>
        <w:rPr>
          <w:lang w:val="ru-RU"/>
        </w:rPr>
      </w:pPr>
      <w:r w:rsidRPr="00A007A6">
        <w:rPr>
          <w:rFonts w:ascii="Times New Roman" w:eastAsia="Times New Roman" w:hAnsi="Times New Roman"/>
          <w:color w:val="000000"/>
          <w:sz w:val="24"/>
          <w:lang w:val="ru-RU"/>
        </w:rPr>
        <w:t>«География»</w:t>
      </w:r>
    </w:p>
    <w:p w:rsidR="00BB2439" w:rsidRPr="00A007A6" w:rsidRDefault="00877096">
      <w:pPr>
        <w:autoSpaceDE w:val="0"/>
        <w:autoSpaceDN w:val="0"/>
        <w:spacing w:before="670" w:after="0" w:line="230" w:lineRule="auto"/>
        <w:ind w:left="2340"/>
        <w:rPr>
          <w:lang w:val="ru-RU"/>
        </w:rPr>
      </w:pPr>
      <w:r w:rsidRPr="00A007A6">
        <w:rPr>
          <w:rFonts w:ascii="Times New Roman" w:eastAsia="Times New Roman" w:hAnsi="Times New Roman"/>
          <w:color w:val="000000"/>
          <w:sz w:val="24"/>
          <w:lang w:val="ru-RU"/>
        </w:rPr>
        <w:t>для 5 класса основного общего образования</w:t>
      </w:r>
    </w:p>
    <w:p w:rsidR="00BB2439" w:rsidRPr="00A007A6" w:rsidRDefault="00877096">
      <w:pPr>
        <w:autoSpaceDE w:val="0"/>
        <w:autoSpaceDN w:val="0"/>
        <w:spacing w:before="70" w:after="0" w:line="230" w:lineRule="auto"/>
        <w:ind w:right="3610"/>
        <w:jc w:val="right"/>
        <w:rPr>
          <w:lang w:val="ru-RU"/>
        </w:rPr>
      </w:pPr>
      <w:r w:rsidRPr="00A007A6">
        <w:rPr>
          <w:rFonts w:ascii="Times New Roman" w:eastAsia="Times New Roman" w:hAnsi="Times New Roman"/>
          <w:color w:val="000000"/>
          <w:sz w:val="24"/>
          <w:lang w:val="ru-RU"/>
        </w:rPr>
        <w:t>на 2022-2023  учебный год</w:t>
      </w:r>
    </w:p>
    <w:p w:rsidR="00BB2439" w:rsidRPr="00A007A6" w:rsidRDefault="00877096">
      <w:pPr>
        <w:autoSpaceDE w:val="0"/>
        <w:autoSpaceDN w:val="0"/>
        <w:spacing w:before="2112" w:after="0" w:line="230" w:lineRule="auto"/>
        <w:ind w:right="24"/>
        <w:jc w:val="right"/>
        <w:rPr>
          <w:lang w:val="ru-RU"/>
        </w:rPr>
      </w:pPr>
      <w:r w:rsidRPr="00A007A6">
        <w:rPr>
          <w:rFonts w:ascii="Times New Roman" w:eastAsia="Times New Roman" w:hAnsi="Times New Roman"/>
          <w:color w:val="000000"/>
          <w:sz w:val="24"/>
          <w:lang w:val="ru-RU"/>
        </w:rPr>
        <w:t>Составитель: Тимошенко Анна Александровна</w:t>
      </w:r>
    </w:p>
    <w:p w:rsidR="00BB2439" w:rsidRPr="00A007A6" w:rsidRDefault="00877096">
      <w:pPr>
        <w:autoSpaceDE w:val="0"/>
        <w:autoSpaceDN w:val="0"/>
        <w:spacing w:before="70" w:after="0" w:line="230" w:lineRule="auto"/>
        <w:ind w:right="20"/>
        <w:jc w:val="right"/>
        <w:rPr>
          <w:lang w:val="ru-RU"/>
        </w:rPr>
      </w:pPr>
      <w:r w:rsidRPr="00A007A6">
        <w:rPr>
          <w:rFonts w:ascii="Times New Roman" w:eastAsia="Times New Roman" w:hAnsi="Times New Roman"/>
          <w:color w:val="000000"/>
          <w:sz w:val="24"/>
          <w:lang w:val="ru-RU"/>
        </w:rPr>
        <w:t>учитель географии</w:t>
      </w:r>
    </w:p>
    <w:p w:rsidR="00A007A6" w:rsidRDefault="00A007A6" w:rsidP="00A007A6">
      <w:pPr>
        <w:autoSpaceDE w:val="0"/>
        <w:autoSpaceDN w:val="0"/>
        <w:spacing w:after="0" w:line="230" w:lineRule="auto"/>
        <w:ind w:right="3300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A007A6" w:rsidRDefault="00A007A6" w:rsidP="00A007A6">
      <w:pPr>
        <w:autoSpaceDE w:val="0"/>
        <w:autoSpaceDN w:val="0"/>
        <w:spacing w:after="0" w:line="230" w:lineRule="auto"/>
        <w:ind w:right="3300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A007A6" w:rsidRDefault="00A007A6" w:rsidP="00A007A6">
      <w:pPr>
        <w:autoSpaceDE w:val="0"/>
        <w:autoSpaceDN w:val="0"/>
        <w:spacing w:after="0" w:line="230" w:lineRule="auto"/>
        <w:ind w:right="3300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A007A6" w:rsidRDefault="00A007A6" w:rsidP="00A007A6">
      <w:pPr>
        <w:autoSpaceDE w:val="0"/>
        <w:autoSpaceDN w:val="0"/>
        <w:spacing w:after="0" w:line="230" w:lineRule="auto"/>
        <w:ind w:right="3300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A007A6" w:rsidRDefault="00A007A6" w:rsidP="00A007A6">
      <w:pPr>
        <w:autoSpaceDE w:val="0"/>
        <w:autoSpaceDN w:val="0"/>
        <w:spacing w:after="0" w:line="230" w:lineRule="auto"/>
        <w:ind w:right="3300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BB2439" w:rsidRPr="00A007A6" w:rsidRDefault="00A007A6" w:rsidP="00A007A6">
      <w:pPr>
        <w:autoSpaceDE w:val="0"/>
        <w:autoSpaceDN w:val="0"/>
        <w:spacing w:after="0" w:line="230" w:lineRule="auto"/>
        <w:ind w:right="3300"/>
        <w:jc w:val="right"/>
        <w:rPr>
          <w:lang w:val="ru-RU"/>
        </w:rPr>
        <w:sectPr w:rsidR="00BB2439" w:rsidRPr="00A007A6">
          <w:pgSz w:w="11900" w:h="16840"/>
          <w:pgMar w:top="298" w:right="880" w:bottom="1440" w:left="1440" w:header="720" w:footer="720" w:gutter="0"/>
          <w:cols w:space="720" w:equalWidth="0">
            <w:col w:w="9580" w:space="0"/>
          </w:cols>
          <w:docGrid w:linePitch="360"/>
        </w:sectPr>
      </w:pPr>
      <w:r w:rsidRPr="00A007A6">
        <w:rPr>
          <w:rFonts w:ascii="Times New Roman" w:eastAsia="Times New Roman" w:hAnsi="Times New Roman"/>
          <w:color w:val="000000"/>
          <w:sz w:val="24"/>
          <w:lang w:val="ru-RU"/>
        </w:rPr>
        <w:t xml:space="preserve">с. </w:t>
      </w:r>
      <w:proofErr w:type="spellStart"/>
      <w:r w:rsidRPr="00A007A6">
        <w:rPr>
          <w:rFonts w:ascii="Times New Roman" w:eastAsia="Times New Roman" w:hAnsi="Times New Roman"/>
          <w:color w:val="000000"/>
          <w:sz w:val="24"/>
          <w:lang w:val="ru-RU"/>
        </w:rPr>
        <w:t>Верхнегреково</w:t>
      </w:r>
      <w:proofErr w:type="spellEnd"/>
      <w:r w:rsidRPr="00A007A6">
        <w:rPr>
          <w:rFonts w:ascii="Times New Roman" w:eastAsia="Times New Roman" w:hAnsi="Times New Roman"/>
          <w:color w:val="000000"/>
          <w:sz w:val="24"/>
          <w:lang w:val="ru-RU"/>
        </w:rPr>
        <w:t xml:space="preserve"> 2022</w:t>
      </w:r>
    </w:p>
    <w:p w:rsidR="00BB2439" w:rsidRPr="00A007A6" w:rsidRDefault="00BB2439">
      <w:pPr>
        <w:autoSpaceDE w:val="0"/>
        <w:autoSpaceDN w:val="0"/>
        <w:spacing w:after="138" w:line="220" w:lineRule="exact"/>
        <w:rPr>
          <w:lang w:val="ru-RU"/>
        </w:rPr>
      </w:pPr>
    </w:p>
    <w:p w:rsidR="00BB2439" w:rsidRPr="00A007A6" w:rsidRDefault="00877096">
      <w:pPr>
        <w:autoSpaceDE w:val="0"/>
        <w:autoSpaceDN w:val="0"/>
        <w:spacing w:after="0" w:line="281" w:lineRule="auto"/>
        <w:ind w:firstLine="180"/>
        <w:rPr>
          <w:lang w:val="ru-RU"/>
        </w:rPr>
      </w:pPr>
      <w:proofErr w:type="gramStart"/>
      <w:r w:rsidRPr="00A007A6">
        <w:rPr>
          <w:rFonts w:ascii="Times New Roman" w:eastAsia="Times New Roman" w:hAnsi="Times New Roman"/>
          <w:color w:val="000000"/>
          <w:sz w:val="24"/>
          <w:lang w:val="ru-RU"/>
        </w:rPr>
        <w:t>Рабочая программа по географии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образования, а также на основе характеристики планируемых результатов духовно-</w:t>
      </w:r>
      <w:r w:rsidRPr="00A007A6">
        <w:rPr>
          <w:lang w:val="ru-RU"/>
        </w:rPr>
        <w:br/>
      </w:r>
      <w:r w:rsidRPr="00A007A6">
        <w:rPr>
          <w:rFonts w:ascii="Times New Roman" w:eastAsia="Times New Roman" w:hAnsi="Times New Roman"/>
          <w:color w:val="000000"/>
          <w:sz w:val="24"/>
          <w:lang w:val="ru-RU"/>
        </w:rPr>
        <w:t>нравственного развития, воспитания и социализации обучающихся, представленной в Примерной программе воспитания (одобрено решением ФУМО от 02.06.202 г.).</w:t>
      </w:r>
      <w:proofErr w:type="gramEnd"/>
    </w:p>
    <w:p w:rsidR="00BB2439" w:rsidRPr="00A007A6" w:rsidRDefault="00877096">
      <w:pPr>
        <w:autoSpaceDE w:val="0"/>
        <w:autoSpaceDN w:val="0"/>
        <w:spacing w:before="346" w:after="0" w:line="230" w:lineRule="auto"/>
        <w:rPr>
          <w:lang w:val="ru-RU"/>
        </w:rPr>
      </w:pPr>
      <w:r w:rsidRPr="00A007A6">
        <w:rPr>
          <w:rFonts w:ascii="Times New Roman" w:eastAsia="Times New Roman" w:hAnsi="Times New Roman"/>
          <w:b/>
          <w:color w:val="000000"/>
          <w:sz w:val="24"/>
          <w:lang w:val="ru-RU"/>
        </w:rPr>
        <w:t>ПОЯСНИТЕЛЬНАЯ ЗАПИСКА</w:t>
      </w:r>
    </w:p>
    <w:p w:rsidR="00BB2439" w:rsidRPr="00A007A6" w:rsidRDefault="00877096">
      <w:pPr>
        <w:autoSpaceDE w:val="0"/>
        <w:autoSpaceDN w:val="0"/>
        <w:spacing w:before="346" w:after="0" w:line="283" w:lineRule="auto"/>
        <w:ind w:right="144" w:firstLine="180"/>
        <w:rPr>
          <w:lang w:val="ru-RU"/>
        </w:rPr>
      </w:pPr>
      <w:r w:rsidRPr="00A007A6">
        <w:rPr>
          <w:rFonts w:ascii="Times New Roman" w:eastAsia="Times New Roman" w:hAnsi="Times New Roman"/>
          <w:color w:val="000000"/>
          <w:sz w:val="24"/>
          <w:lang w:val="ru-RU"/>
        </w:rPr>
        <w:t xml:space="preserve">Программа по географии отражает основные требования Федерального государственного образовательного стандарта основного общего образования к личностным, </w:t>
      </w:r>
      <w:proofErr w:type="spellStart"/>
      <w:r w:rsidRPr="00A007A6">
        <w:rPr>
          <w:rFonts w:ascii="Times New Roman" w:eastAsia="Times New Roman" w:hAnsi="Times New Roman"/>
          <w:color w:val="000000"/>
          <w:sz w:val="24"/>
          <w:lang w:val="ru-RU"/>
        </w:rPr>
        <w:t>метапредметным</w:t>
      </w:r>
      <w:proofErr w:type="spellEnd"/>
      <w:r w:rsidRPr="00A007A6">
        <w:rPr>
          <w:rFonts w:ascii="Times New Roman" w:eastAsia="Times New Roman" w:hAnsi="Times New Roman"/>
          <w:color w:val="000000"/>
          <w:sz w:val="24"/>
          <w:lang w:val="ru-RU"/>
        </w:rPr>
        <w:t xml:space="preserve"> и предметным результатам освоения образовательных программ и составлена с учётом Концепции географического образования, принятой на Всероссийском съезде учителей географии </w:t>
      </w:r>
      <w:r w:rsidRPr="00A007A6">
        <w:rPr>
          <w:lang w:val="ru-RU"/>
        </w:rPr>
        <w:br/>
      </w:r>
      <w:r w:rsidRPr="00A007A6">
        <w:rPr>
          <w:rFonts w:ascii="Times New Roman" w:eastAsia="Times New Roman" w:hAnsi="Times New Roman"/>
          <w:color w:val="000000"/>
          <w:sz w:val="24"/>
          <w:lang w:val="ru-RU"/>
        </w:rPr>
        <w:t>и утверждённой Решением Коллегии Министерства просвещения и науки Российской Федерации от 24.12.2018 года.</w:t>
      </w:r>
    </w:p>
    <w:p w:rsidR="00BB2439" w:rsidRPr="00A007A6" w:rsidRDefault="00877096">
      <w:pPr>
        <w:autoSpaceDE w:val="0"/>
        <w:autoSpaceDN w:val="0"/>
        <w:spacing w:before="70" w:after="0"/>
        <w:ind w:right="576" w:firstLine="180"/>
        <w:rPr>
          <w:lang w:val="ru-RU"/>
        </w:rPr>
      </w:pPr>
      <w:r w:rsidRPr="00A007A6">
        <w:rPr>
          <w:rFonts w:ascii="Times New Roman" w:eastAsia="Times New Roman" w:hAnsi="Times New Roman"/>
          <w:color w:val="000000"/>
          <w:sz w:val="24"/>
          <w:lang w:val="ru-RU"/>
        </w:rPr>
        <w:t xml:space="preserve">Рабочая программа даёт представление о целях обучения, воспитания и </w:t>
      </w:r>
      <w:proofErr w:type="gramStart"/>
      <w:r w:rsidRPr="00A007A6">
        <w:rPr>
          <w:rFonts w:ascii="Times New Roman" w:eastAsia="Times New Roman" w:hAnsi="Times New Roman"/>
          <w:color w:val="000000"/>
          <w:sz w:val="24"/>
          <w:lang w:val="ru-RU"/>
        </w:rPr>
        <w:t>развития</w:t>
      </w:r>
      <w:proofErr w:type="gramEnd"/>
      <w:r w:rsidRPr="00A007A6">
        <w:rPr>
          <w:rFonts w:ascii="Times New Roman" w:eastAsia="Times New Roman" w:hAnsi="Times New Roman"/>
          <w:color w:val="000000"/>
          <w:sz w:val="24"/>
          <w:lang w:val="ru-RU"/>
        </w:rPr>
        <w:t xml:space="preserve"> обучающихся средствами учебного предмета «География»; определяет возможности предмета для реализации требований к результатам освоения программ основного общего образования, требований к результатам обучения географии, а также основных видов деятельности обучающихся.</w:t>
      </w:r>
    </w:p>
    <w:p w:rsidR="00BB2439" w:rsidRPr="00A007A6" w:rsidRDefault="00877096">
      <w:pPr>
        <w:autoSpaceDE w:val="0"/>
        <w:autoSpaceDN w:val="0"/>
        <w:spacing w:before="262" w:after="0" w:line="230" w:lineRule="auto"/>
        <w:rPr>
          <w:lang w:val="ru-RU"/>
        </w:rPr>
      </w:pPr>
      <w:r w:rsidRPr="00A007A6">
        <w:rPr>
          <w:rFonts w:ascii="Times New Roman" w:eastAsia="Times New Roman" w:hAnsi="Times New Roman"/>
          <w:b/>
          <w:color w:val="000000"/>
          <w:sz w:val="24"/>
          <w:lang w:val="ru-RU"/>
        </w:rPr>
        <w:t>ОБЩАЯ ХАРАКТЕРИСТИКА УЧЕБНОГО ПРЕДМЕТА «ГЕОГРАФИЯ»</w:t>
      </w:r>
    </w:p>
    <w:p w:rsidR="00BB2439" w:rsidRPr="00A007A6" w:rsidRDefault="00877096">
      <w:pPr>
        <w:autoSpaceDE w:val="0"/>
        <w:autoSpaceDN w:val="0"/>
        <w:spacing w:before="166" w:after="0" w:line="281" w:lineRule="auto"/>
        <w:ind w:right="432" w:firstLine="180"/>
        <w:rPr>
          <w:lang w:val="ru-RU"/>
        </w:rPr>
      </w:pPr>
      <w:r w:rsidRPr="00A007A6">
        <w:rPr>
          <w:rFonts w:ascii="Times New Roman" w:eastAsia="Times New Roman" w:hAnsi="Times New Roman"/>
          <w:color w:val="000000"/>
          <w:sz w:val="24"/>
          <w:lang w:val="ru-RU"/>
        </w:rPr>
        <w:t xml:space="preserve">География в основной школе — предмет, формирующий у </w:t>
      </w:r>
      <w:proofErr w:type="spellStart"/>
      <w:r w:rsidRPr="00A007A6">
        <w:rPr>
          <w:rFonts w:ascii="Times New Roman" w:eastAsia="Times New Roman" w:hAnsi="Times New Roman"/>
          <w:color w:val="000000"/>
          <w:sz w:val="24"/>
          <w:lang w:val="ru-RU"/>
        </w:rPr>
        <w:t>обу</w:t>
      </w:r>
      <w:proofErr w:type="spellEnd"/>
      <w:r w:rsidRPr="00A007A6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A007A6">
        <w:rPr>
          <w:rFonts w:ascii="Times New Roman" w:eastAsia="Times New Roman" w:hAnsi="Times New Roman"/>
          <w:color w:val="000000"/>
          <w:sz w:val="24"/>
          <w:lang w:val="ru-RU"/>
        </w:rPr>
        <w:t>чающихся</w:t>
      </w:r>
      <w:proofErr w:type="spellEnd"/>
      <w:r w:rsidRPr="00A007A6">
        <w:rPr>
          <w:rFonts w:ascii="Times New Roman" w:eastAsia="Times New Roman" w:hAnsi="Times New Roman"/>
          <w:color w:val="000000"/>
          <w:sz w:val="24"/>
          <w:lang w:val="ru-RU"/>
        </w:rPr>
        <w:t xml:space="preserve"> систему комплексных социально ориентированных знаний о Земле как планете людей, об основных закономерностях развития природы, о размещении населения и хозяйства, об особенностях и о динамике основных природных, экологических и социально-экономических процессов, о про</w:t>
      </w:r>
      <w:proofErr w:type="gramStart"/>
      <w:r w:rsidRPr="00A007A6">
        <w:rPr>
          <w:rFonts w:ascii="Times New Roman" w:eastAsia="Times New Roman" w:hAnsi="Times New Roman"/>
          <w:color w:val="000000"/>
          <w:sz w:val="24"/>
          <w:lang w:val="ru-RU"/>
        </w:rPr>
        <w:t>б-</w:t>
      </w:r>
      <w:proofErr w:type="gramEnd"/>
      <w:r w:rsidRPr="00A007A6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proofErr w:type="spellStart"/>
      <w:r w:rsidRPr="00A007A6">
        <w:rPr>
          <w:rFonts w:ascii="Times New Roman" w:eastAsia="Times New Roman" w:hAnsi="Times New Roman"/>
          <w:color w:val="000000"/>
          <w:sz w:val="24"/>
          <w:lang w:val="ru-RU"/>
        </w:rPr>
        <w:t>лемах</w:t>
      </w:r>
      <w:proofErr w:type="spellEnd"/>
      <w:r w:rsidRPr="00A007A6">
        <w:rPr>
          <w:rFonts w:ascii="Times New Roman" w:eastAsia="Times New Roman" w:hAnsi="Times New Roman"/>
          <w:color w:val="000000"/>
          <w:sz w:val="24"/>
          <w:lang w:val="ru-RU"/>
        </w:rPr>
        <w:t xml:space="preserve"> взаимодействия природы и общества, географических подходах к устойчивому развитию территорий.</w:t>
      </w:r>
    </w:p>
    <w:p w:rsidR="00BB2439" w:rsidRPr="00A007A6" w:rsidRDefault="00877096">
      <w:pPr>
        <w:autoSpaceDE w:val="0"/>
        <w:autoSpaceDN w:val="0"/>
        <w:spacing w:before="70" w:after="0"/>
        <w:ind w:firstLine="180"/>
        <w:rPr>
          <w:lang w:val="ru-RU"/>
        </w:rPr>
      </w:pPr>
      <w:r w:rsidRPr="00A007A6">
        <w:rPr>
          <w:rFonts w:ascii="Times New Roman" w:eastAsia="Times New Roman" w:hAnsi="Times New Roman"/>
          <w:color w:val="000000"/>
          <w:sz w:val="24"/>
          <w:lang w:val="ru-RU"/>
        </w:rPr>
        <w:t>Содержание курса географии в основной школе является базой для реализации краеведческого подхода в обучении, изучения географических закономерностей, теорий, законов и гипотез в старшей школе, базовым звеном в системе непрерывного географического образования, основой для последующей уровневой дифференциации.</w:t>
      </w:r>
    </w:p>
    <w:p w:rsidR="00BB2439" w:rsidRPr="00A007A6" w:rsidRDefault="00877096">
      <w:pPr>
        <w:autoSpaceDE w:val="0"/>
        <w:autoSpaceDN w:val="0"/>
        <w:spacing w:before="262" w:after="0" w:line="230" w:lineRule="auto"/>
        <w:rPr>
          <w:lang w:val="ru-RU"/>
        </w:rPr>
      </w:pPr>
      <w:r w:rsidRPr="00A007A6">
        <w:rPr>
          <w:rFonts w:ascii="Times New Roman" w:eastAsia="Times New Roman" w:hAnsi="Times New Roman"/>
          <w:b/>
          <w:color w:val="000000"/>
          <w:sz w:val="24"/>
          <w:lang w:val="ru-RU"/>
        </w:rPr>
        <w:t>ЦЕЛИ ИЗУЧЕНИЯ УЧЕБНОГО ПРЕДМЕТА «ГЕОГРАФИЯ»</w:t>
      </w:r>
    </w:p>
    <w:p w:rsidR="00BB2439" w:rsidRPr="00A007A6" w:rsidRDefault="00877096">
      <w:pPr>
        <w:tabs>
          <w:tab w:val="left" w:pos="180"/>
        </w:tabs>
        <w:autoSpaceDE w:val="0"/>
        <w:autoSpaceDN w:val="0"/>
        <w:spacing w:before="168" w:after="0" w:line="288" w:lineRule="auto"/>
        <w:rPr>
          <w:lang w:val="ru-RU"/>
        </w:rPr>
      </w:pPr>
      <w:r w:rsidRPr="00A007A6">
        <w:rPr>
          <w:lang w:val="ru-RU"/>
        </w:rPr>
        <w:tab/>
      </w:r>
      <w:r w:rsidRPr="00A007A6">
        <w:rPr>
          <w:rFonts w:ascii="Times New Roman" w:eastAsia="Times New Roman" w:hAnsi="Times New Roman"/>
          <w:color w:val="000000"/>
          <w:sz w:val="24"/>
          <w:lang w:val="ru-RU"/>
        </w:rPr>
        <w:t xml:space="preserve">Изучение географии в общем образовании направлено на достижение следующих целей: </w:t>
      </w:r>
      <w:r w:rsidRPr="00A007A6">
        <w:rPr>
          <w:lang w:val="ru-RU"/>
        </w:rPr>
        <w:br/>
      </w:r>
      <w:r w:rsidRPr="00A007A6">
        <w:rPr>
          <w:lang w:val="ru-RU"/>
        </w:rPr>
        <w:tab/>
      </w:r>
      <w:r w:rsidRPr="00A007A6">
        <w:rPr>
          <w:rFonts w:ascii="Times New Roman" w:eastAsia="Times New Roman" w:hAnsi="Times New Roman"/>
          <w:color w:val="000000"/>
          <w:sz w:val="24"/>
          <w:lang w:val="ru-RU"/>
        </w:rPr>
        <w:t xml:space="preserve">1) воспитание чувства патриотизма, любви к своей стране, малой родине, взаимопонимания с другими народами на основе формирования целостного географического образа России, ценностных ориентаций личности; </w:t>
      </w:r>
      <w:r w:rsidRPr="00A007A6">
        <w:rPr>
          <w:lang w:val="ru-RU"/>
        </w:rPr>
        <w:br/>
      </w:r>
      <w:r w:rsidRPr="00A007A6">
        <w:rPr>
          <w:lang w:val="ru-RU"/>
        </w:rPr>
        <w:tab/>
      </w:r>
      <w:r w:rsidRPr="00A007A6">
        <w:rPr>
          <w:rFonts w:ascii="Times New Roman" w:eastAsia="Times New Roman" w:hAnsi="Times New Roman"/>
          <w:color w:val="000000"/>
          <w:sz w:val="24"/>
          <w:lang w:val="ru-RU"/>
        </w:rPr>
        <w:t xml:space="preserve">2) развитие познавательных интересов, интеллектуальных и творческих способностей в процессе наблюдений за состоянием окружающей среды, решения географических задач, проблем </w:t>
      </w:r>
      <w:r w:rsidRPr="00A007A6">
        <w:rPr>
          <w:lang w:val="ru-RU"/>
        </w:rPr>
        <w:br/>
      </w:r>
      <w:r w:rsidRPr="00A007A6">
        <w:rPr>
          <w:rFonts w:ascii="Times New Roman" w:eastAsia="Times New Roman" w:hAnsi="Times New Roman"/>
          <w:color w:val="000000"/>
          <w:sz w:val="24"/>
          <w:lang w:val="ru-RU"/>
        </w:rPr>
        <w:t xml:space="preserve">повседневной жизни с использованием географических знаний, самостоятельного приобретения новых знаний; </w:t>
      </w:r>
      <w:r w:rsidRPr="00A007A6">
        <w:rPr>
          <w:lang w:val="ru-RU"/>
        </w:rPr>
        <w:br/>
      </w:r>
      <w:r w:rsidRPr="00A007A6">
        <w:rPr>
          <w:lang w:val="ru-RU"/>
        </w:rPr>
        <w:tab/>
      </w:r>
      <w:r w:rsidRPr="00A007A6">
        <w:rPr>
          <w:rFonts w:ascii="Times New Roman" w:eastAsia="Times New Roman" w:hAnsi="Times New Roman"/>
          <w:color w:val="000000"/>
          <w:sz w:val="24"/>
          <w:lang w:val="ru-RU"/>
        </w:rPr>
        <w:t xml:space="preserve">3) воспитание экологической культуры, соответствующей современному уровню </w:t>
      </w:r>
      <w:proofErr w:type="spellStart"/>
      <w:r w:rsidRPr="00A007A6">
        <w:rPr>
          <w:rFonts w:ascii="Times New Roman" w:eastAsia="Times New Roman" w:hAnsi="Times New Roman"/>
          <w:color w:val="000000"/>
          <w:sz w:val="24"/>
          <w:lang w:val="ru-RU"/>
        </w:rPr>
        <w:t>геоэкологического</w:t>
      </w:r>
      <w:proofErr w:type="spellEnd"/>
      <w:r w:rsidRPr="00A007A6">
        <w:rPr>
          <w:rFonts w:ascii="Times New Roman" w:eastAsia="Times New Roman" w:hAnsi="Times New Roman"/>
          <w:color w:val="000000"/>
          <w:sz w:val="24"/>
          <w:lang w:val="ru-RU"/>
        </w:rPr>
        <w:t xml:space="preserve"> мышления на основе освоения знаний о взаимосвязях в ПК, об основных географических </w:t>
      </w:r>
      <w:r w:rsidRPr="00A007A6">
        <w:rPr>
          <w:lang w:val="ru-RU"/>
        </w:rPr>
        <w:br/>
      </w:r>
      <w:r w:rsidRPr="00A007A6">
        <w:rPr>
          <w:rFonts w:ascii="Times New Roman" w:eastAsia="Times New Roman" w:hAnsi="Times New Roman"/>
          <w:color w:val="000000"/>
          <w:sz w:val="24"/>
          <w:lang w:val="ru-RU"/>
        </w:rPr>
        <w:t xml:space="preserve">особенностях природы, населения и хозяйства России и мира, своей местности, о способах </w:t>
      </w:r>
      <w:r w:rsidRPr="00A007A6">
        <w:rPr>
          <w:lang w:val="ru-RU"/>
        </w:rPr>
        <w:br/>
      </w:r>
      <w:r w:rsidRPr="00A007A6">
        <w:rPr>
          <w:rFonts w:ascii="Times New Roman" w:eastAsia="Times New Roman" w:hAnsi="Times New Roman"/>
          <w:color w:val="000000"/>
          <w:sz w:val="24"/>
          <w:lang w:val="ru-RU"/>
        </w:rPr>
        <w:t xml:space="preserve">сохранения окружающей среды и рационального использования природных ресурсов; </w:t>
      </w:r>
      <w:r w:rsidRPr="00A007A6">
        <w:rPr>
          <w:lang w:val="ru-RU"/>
        </w:rPr>
        <w:br/>
      </w:r>
      <w:r w:rsidRPr="00A007A6">
        <w:rPr>
          <w:lang w:val="ru-RU"/>
        </w:rPr>
        <w:tab/>
      </w:r>
      <w:r w:rsidRPr="00A007A6">
        <w:rPr>
          <w:rFonts w:ascii="Times New Roman" w:eastAsia="Times New Roman" w:hAnsi="Times New Roman"/>
          <w:color w:val="000000"/>
          <w:sz w:val="24"/>
          <w:lang w:val="ru-RU"/>
        </w:rPr>
        <w:t>4) формирование способности поиска и применения ра</w:t>
      </w:r>
      <w:proofErr w:type="gramStart"/>
      <w:r w:rsidRPr="00A007A6">
        <w:rPr>
          <w:rFonts w:ascii="Times New Roman" w:eastAsia="Times New Roman" w:hAnsi="Times New Roman"/>
          <w:color w:val="000000"/>
          <w:sz w:val="24"/>
          <w:lang w:val="ru-RU"/>
        </w:rPr>
        <w:t>з-</w:t>
      </w:r>
      <w:proofErr w:type="gramEnd"/>
      <w:r w:rsidRPr="00A007A6">
        <w:rPr>
          <w:rFonts w:ascii="Times New Roman" w:eastAsia="Times New Roman" w:hAnsi="Times New Roman"/>
          <w:color w:val="000000"/>
          <w:sz w:val="24"/>
          <w:lang w:val="ru-RU"/>
        </w:rPr>
        <w:t xml:space="preserve"> личных источников географической информации, в том числе ресурсов Интернета, для описания, характеристики, объяснения и оценки разнообразных географических явлений и процессов, жизненных ситуаций;</w:t>
      </w:r>
    </w:p>
    <w:p w:rsidR="00BB2439" w:rsidRPr="00A007A6" w:rsidRDefault="00BB2439">
      <w:pPr>
        <w:rPr>
          <w:lang w:val="ru-RU"/>
        </w:rPr>
        <w:sectPr w:rsidR="00BB2439" w:rsidRPr="00A007A6">
          <w:pgSz w:w="11900" w:h="16840"/>
          <w:pgMar w:top="358" w:right="650" w:bottom="30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BB2439" w:rsidRPr="00A007A6" w:rsidRDefault="00BB2439">
      <w:pPr>
        <w:autoSpaceDE w:val="0"/>
        <w:autoSpaceDN w:val="0"/>
        <w:spacing w:after="78" w:line="220" w:lineRule="exact"/>
        <w:rPr>
          <w:lang w:val="ru-RU"/>
        </w:rPr>
      </w:pPr>
    </w:p>
    <w:p w:rsidR="00BB2439" w:rsidRPr="00A007A6" w:rsidRDefault="00877096">
      <w:pPr>
        <w:tabs>
          <w:tab w:val="left" w:pos="180"/>
        </w:tabs>
        <w:autoSpaceDE w:val="0"/>
        <w:autoSpaceDN w:val="0"/>
        <w:spacing w:after="0" w:line="286" w:lineRule="auto"/>
        <w:ind w:right="144"/>
        <w:rPr>
          <w:lang w:val="ru-RU"/>
        </w:rPr>
      </w:pPr>
      <w:r w:rsidRPr="00A007A6">
        <w:rPr>
          <w:lang w:val="ru-RU"/>
        </w:rPr>
        <w:tab/>
      </w:r>
      <w:r w:rsidRPr="00A007A6">
        <w:rPr>
          <w:rFonts w:ascii="Times New Roman" w:eastAsia="Times New Roman" w:hAnsi="Times New Roman"/>
          <w:color w:val="000000"/>
          <w:sz w:val="24"/>
          <w:lang w:val="ru-RU"/>
        </w:rPr>
        <w:t xml:space="preserve">5) формирование комплекса практико-ориентированных </w:t>
      </w:r>
      <w:proofErr w:type="spellStart"/>
      <w:r w:rsidRPr="00A007A6">
        <w:rPr>
          <w:rFonts w:ascii="Times New Roman" w:eastAsia="Times New Roman" w:hAnsi="Times New Roman"/>
          <w:color w:val="000000"/>
          <w:sz w:val="24"/>
          <w:lang w:val="ru-RU"/>
        </w:rPr>
        <w:t>ге</w:t>
      </w:r>
      <w:proofErr w:type="gramStart"/>
      <w:r w:rsidRPr="00A007A6">
        <w:rPr>
          <w:rFonts w:ascii="Times New Roman" w:eastAsia="Times New Roman" w:hAnsi="Times New Roman"/>
          <w:color w:val="000000"/>
          <w:sz w:val="24"/>
          <w:lang w:val="ru-RU"/>
        </w:rPr>
        <w:t>о</w:t>
      </w:r>
      <w:proofErr w:type="spellEnd"/>
      <w:r w:rsidRPr="00A007A6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proofErr w:type="gramEnd"/>
      <w:r w:rsidRPr="00A007A6">
        <w:rPr>
          <w:rFonts w:ascii="Times New Roman" w:eastAsia="Times New Roman" w:hAnsi="Times New Roman"/>
          <w:color w:val="000000"/>
          <w:sz w:val="24"/>
          <w:lang w:val="ru-RU"/>
        </w:rPr>
        <w:t xml:space="preserve"> графических знаний и умений, необходимых для развития навыков их использования при решении проблем различной сложности в повседневной жизни на основе краеведческого материала, осмысления сущности происходящих в жизни процессов и явлений в современном поликультурном, </w:t>
      </w:r>
      <w:proofErr w:type="spellStart"/>
      <w:r w:rsidRPr="00A007A6">
        <w:rPr>
          <w:rFonts w:ascii="Times New Roman" w:eastAsia="Times New Roman" w:hAnsi="Times New Roman"/>
          <w:color w:val="000000"/>
          <w:sz w:val="24"/>
          <w:lang w:val="ru-RU"/>
        </w:rPr>
        <w:t>полиэтничном</w:t>
      </w:r>
      <w:proofErr w:type="spellEnd"/>
      <w:r w:rsidRPr="00A007A6">
        <w:rPr>
          <w:rFonts w:ascii="Times New Roman" w:eastAsia="Times New Roman" w:hAnsi="Times New Roman"/>
          <w:color w:val="000000"/>
          <w:sz w:val="24"/>
          <w:lang w:val="ru-RU"/>
        </w:rPr>
        <w:t xml:space="preserve"> и </w:t>
      </w:r>
      <w:r w:rsidRPr="00A007A6">
        <w:rPr>
          <w:lang w:val="ru-RU"/>
        </w:rPr>
        <w:br/>
      </w:r>
      <w:r w:rsidRPr="00A007A6">
        <w:rPr>
          <w:rFonts w:ascii="Times New Roman" w:eastAsia="Times New Roman" w:hAnsi="Times New Roman"/>
          <w:color w:val="000000"/>
          <w:sz w:val="24"/>
          <w:lang w:val="ru-RU"/>
        </w:rPr>
        <w:t xml:space="preserve">многоконфессиональном мире; </w:t>
      </w:r>
      <w:r w:rsidRPr="00A007A6">
        <w:rPr>
          <w:lang w:val="ru-RU"/>
        </w:rPr>
        <w:br/>
      </w:r>
      <w:r w:rsidRPr="00A007A6">
        <w:rPr>
          <w:lang w:val="ru-RU"/>
        </w:rPr>
        <w:tab/>
      </w:r>
      <w:r w:rsidRPr="00A007A6">
        <w:rPr>
          <w:rFonts w:ascii="Times New Roman" w:eastAsia="Times New Roman" w:hAnsi="Times New Roman"/>
          <w:color w:val="000000"/>
          <w:sz w:val="24"/>
          <w:lang w:val="ru-RU"/>
        </w:rPr>
        <w:t>6) формирование географических знаний и умений, необходимых для продолжения образования по направлениям подготовки (специальностям), требующим наличия серьёзной базы географических знаний.</w:t>
      </w:r>
    </w:p>
    <w:p w:rsidR="00BB2439" w:rsidRPr="00A007A6" w:rsidRDefault="00877096">
      <w:pPr>
        <w:autoSpaceDE w:val="0"/>
        <w:autoSpaceDN w:val="0"/>
        <w:spacing w:before="262" w:after="0" w:line="230" w:lineRule="auto"/>
        <w:rPr>
          <w:lang w:val="ru-RU"/>
        </w:rPr>
      </w:pPr>
      <w:r w:rsidRPr="00A007A6">
        <w:rPr>
          <w:rFonts w:ascii="Times New Roman" w:eastAsia="Times New Roman" w:hAnsi="Times New Roman"/>
          <w:b/>
          <w:color w:val="000000"/>
          <w:sz w:val="24"/>
          <w:lang w:val="ru-RU"/>
        </w:rPr>
        <w:t>МЕСТО УЧЕБНОГО ПРЕДМЕТА «ГЕОГРАФИЯ» В УЧЕБНОМ ПЛАНЕ</w:t>
      </w:r>
    </w:p>
    <w:p w:rsidR="00BB2439" w:rsidRPr="00A007A6" w:rsidRDefault="00877096">
      <w:pPr>
        <w:tabs>
          <w:tab w:val="left" w:pos="180"/>
        </w:tabs>
        <w:autoSpaceDE w:val="0"/>
        <w:autoSpaceDN w:val="0"/>
        <w:spacing w:before="168" w:after="0" w:line="262" w:lineRule="auto"/>
        <w:ind w:right="144"/>
        <w:rPr>
          <w:lang w:val="ru-RU"/>
        </w:rPr>
      </w:pPr>
      <w:r w:rsidRPr="00A007A6">
        <w:rPr>
          <w:lang w:val="ru-RU"/>
        </w:rPr>
        <w:tab/>
      </w:r>
      <w:r w:rsidRPr="00A007A6">
        <w:rPr>
          <w:rFonts w:ascii="Times New Roman" w:eastAsia="Times New Roman" w:hAnsi="Times New Roman"/>
          <w:color w:val="000000"/>
          <w:sz w:val="24"/>
          <w:lang w:val="ru-RU"/>
        </w:rPr>
        <w:t>В системе общего образования «География» признана обязательным учебным предметом, который входит в состав предметной области «Общественно-научные предметы».</w:t>
      </w:r>
    </w:p>
    <w:p w:rsidR="00BB2439" w:rsidRPr="00A007A6" w:rsidRDefault="00877096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A007A6">
        <w:rPr>
          <w:lang w:val="ru-RU"/>
        </w:rPr>
        <w:tab/>
      </w:r>
      <w:r w:rsidRPr="00A007A6">
        <w:rPr>
          <w:rFonts w:ascii="Times New Roman" w:eastAsia="Times New Roman" w:hAnsi="Times New Roman"/>
          <w:color w:val="000000"/>
          <w:sz w:val="24"/>
          <w:lang w:val="ru-RU"/>
        </w:rPr>
        <w:t>Освоение содержания курса «География» в основной школе происходит с опорой на географические знания и умения, сформированные ранее в курсе «Окружающий мир».</w:t>
      </w:r>
    </w:p>
    <w:p w:rsidR="00BB2439" w:rsidRPr="00A007A6" w:rsidRDefault="00877096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A007A6">
        <w:rPr>
          <w:rFonts w:ascii="Times New Roman" w:eastAsia="Times New Roman" w:hAnsi="Times New Roman"/>
          <w:color w:val="000000"/>
          <w:sz w:val="24"/>
          <w:lang w:val="ru-RU"/>
        </w:rPr>
        <w:t>Учебным планом на изучение географии отводится  один час в неделю в 5 классе, всего - 34  часа.</w:t>
      </w:r>
    </w:p>
    <w:p w:rsidR="00BB2439" w:rsidRPr="00A007A6" w:rsidRDefault="00BB2439">
      <w:pPr>
        <w:rPr>
          <w:lang w:val="ru-RU"/>
        </w:rPr>
        <w:sectPr w:rsidR="00BB2439" w:rsidRPr="00A007A6">
          <w:pgSz w:w="11900" w:h="16840"/>
          <w:pgMar w:top="298" w:right="658" w:bottom="1440" w:left="666" w:header="720" w:footer="720" w:gutter="0"/>
          <w:cols w:space="720" w:equalWidth="0">
            <w:col w:w="10576" w:space="0"/>
          </w:cols>
          <w:docGrid w:linePitch="360"/>
        </w:sectPr>
      </w:pPr>
    </w:p>
    <w:p w:rsidR="00BB2439" w:rsidRPr="00A007A6" w:rsidRDefault="00BB2439">
      <w:pPr>
        <w:autoSpaceDE w:val="0"/>
        <w:autoSpaceDN w:val="0"/>
        <w:spacing w:after="78" w:line="220" w:lineRule="exact"/>
        <w:rPr>
          <w:lang w:val="ru-RU"/>
        </w:rPr>
      </w:pPr>
    </w:p>
    <w:p w:rsidR="00BB2439" w:rsidRPr="00A007A6" w:rsidRDefault="00877096">
      <w:pPr>
        <w:autoSpaceDE w:val="0"/>
        <w:autoSpaceDN w:val="0"/>
        <w:spacing w:after="0" w:line="230" w:lineRule="auto"/>
        <w:rPr>
          <w:lang w:val="ru-RU"/>
        </w:rPr>
      </w:pPr>
      <w:r w:rsidRPr="00A007A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:rsidR="00BB2439" w:rsidRPr="00A007A6" w:rsidRDefault="00877096">
      <w:pPr>
        <w:tabs>
          <w:tab w:val="left" w:pos="180"/>
        </w:tabs>
        <w:autoSpaceDE w:val="0"/>
        <w:autoSpaceDN w:val="0"/>
        <w:spacing w:before="346" w:after="0" w:line="281" w:lineRule="auto"/>
        <w:ind w:right="720"/>
        <w:rPr>
          <w:lang w:val="ru-RU"/>
        </w:rPr>
      </w:pPr>
      <w:r w:rsidRPr="00A007A6">
        <w:rPr>
          <w:lang w:val="ru-RU"/>
        </w:rPr>
        <w:tab/>
      </w:r>
      <w:r w:rsidRPr="00A007A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Раздел 1. Географическое изучение Земли </w:t>
      </w:r>
      <w:r w:rsidRPr="00A007A6">
        <w:rPr>
          <w:lang w:val="ru-RU"/>
        </w:rPr>
        <w:br/>
      </w:r>
      <w:r w:rsidRPr="00A007A6">
        <w:rPr>
          <w:lang w:val="ru-RU"/>
        </w:rPr>
        <w:tab/>
      </w:r>
      <w:r w:rsidRPr="00A007A6">
        <w:rPr>
          <w:rFonts w:ascii="Times New Roman" w:eastAsia="Times New Roman" w:hAnsi="Times New Roman"/>
          <w:b/>
          <w:color w:val="000000"/>
          <w:sz w:val="24"/>
          <w:lang w:val="ru-RU"/>
        </w:rPr>
        <w:t>Введение</w:t>
      </w:r>
      <w:r w:rsidRPr="00A007A6">
        <w:rPr>
          <w:rFonts w:ascii="Times New Roman" w:eastAsia="Times New Roman" w:hAnsi="Times New Roman"/>
          <w:color w:val="000000"/>
          <w:sz w:val="24"/>
          <w:lang w:val="ru-RU"/>
        </w:rPr>
        <w:t xml:space="preserve">. География — наука о планете </w:t>
      </w:r>
      <w:proofErr w:type="gramStart"/>
      <w:r w:rsidRPr="00A007A6">
        <w:rPr>
          <w:rFonts w:ascii="Times New Roman" w:eastAsia="Times New Roman" w:hAnsi="Times New Roman"/>
          <w:color w:val="000000"/>
          <w:sz w:val="24"/>
          <w:lang w:val="ru-RU"/>
        </w:rPr>
        <w:t>Земля</w:t>
      </w:r>
      <w:proofErr w:type="gramEnd"/>
      <w:r w:rsidRPr="00A007A6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A007A6">
        <w:rPr>
          <w:lang w:val="ru-RU"/>
        </w:rPr>
        <w:br/>
      </w:r>
      <w:r w:rsidRPr="00A007A6">
        <w:rPr>
          <w:lang w:val="ru-RU"/>
        </w:rPr>
        <w:tab/>
      </w:r>
      <w:r w:rsidRPr="00A007A6">
        <w:rPr>
          <w:rFonts w:ascii="Times New Roman" w:eastAsia="Times New Roman" w:hAnsi="Times New Roman"/>
          <w:color w:val="000000"/>
          <w:sz w:val="24"/>
          <w:lang w:val="ru-RU"/>
        </w:rPr>
        <w:t>Что изучает география? Географические объекты, процессы и явления. Как география изучает объекты, процессы и явления. Географические методы изучения объектов и явлений. Древо географических наук.</w:t>
      </w:r>
    </w:p>
    <w:p w:rsidR="00BB2439" w:rsidRPr="00A007A6" w:rsidRDefault="00877096">
      <w:pPr>
        <w:tabs>
          <w:tab w:val="left" w:pos="180"/>
        </w:tabs>
        <w:autoSpaceDE w:val="0"/>
        <w:autoSpaceDN w:val="0"/>
        <w:spacing w:before="70" w:after="0" w:line="271" w:lineRule="auto"/>
        <w:rPr>
          <w:lang w:val="ru-RU"/>
        </w:rPr>
      </w:pPr>
      <w:r w:rsidRPr="00A007A6">
        <w:rPr>
          <w:lang w:val="ru-RU"/>
        </w:rPr>
        <w:tab/>
      </w:r>
      <w:r w:rsidRPr="00A007A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Практическая работа </w:t>
      </w:r>
      <w:r w:rsidRPr="00A007A6">
        <w:rPr>
          <w:lang w:val="ru-RU"/>
        </w:rPr>
        <w:br/>
      </w:r>
      <w:r w:rsidRPr="00A007A6">
        <w:rPr>
          <w:lang w:val="ru-RU"/>
        </w:rPr>
        <w:tab/>
      </w:r>
      <w:r w:rsidRPr="00A007A6">
        <w:rPr>
          <w:rFonts w:ascii="Times New Roman" w:eastAsia="Times New Roman" w:hAnsi="Times New Roman"/>
          <w:color w:val="000000"/>
          <w:sz w:val="24"/>
          <w:lang w:val="ru-RU"/>
        </w:rPr>
        <w:t>1. Организация фенологических наблюдений в природе: планирование, участие в групповой работе, форма систематизации данных.</w:t>
      </w:r>
    </w:p>
    <w:p w:rsidR="00BB2439" w:rsidRPr="00A007A6" w:rsidRDefault="00877096">
      <w:pPr>
        <w:tabs>
          <w:tab w:val="left" w:pos="180"/>
        </w:tabs>
        <w:autoSpaceDE w:val="0"/>
        <w:autoSpaceDN w:val="0"/>
        <w:spacing w:before="192" w:after="0"/>
        <w:ind w:right="432"/>
        <w:rPr>
          <w:lang w:val="ru-RU"/>
        </w:rPr>
      </w:pPr>
      <w:r w:rsidRPr="00A007A6">
        <w:rPr>
          <w:lang w:val="ru-RU"/>
        </w:rPr>
        <w:tab/>
      </w:r>
      <w:r w:rsidRPr="00A007A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Тема 1. История географических открытий </w:t>
      </w:r>
      <w:r w:rsidRPr="00A007A6">
        <w:rPr>
          <w:lang w:val="ru-RU"/>
        </w:rPr>
        <w:br/>
      </w:r>
      <w:r w:rsidRPr="00A007A6">
        <w:rPr>
          <w:lang w:val="ru-RU"/>
        </w:rPr>
        <w:tab/>
      </w:r>
      <w:r w:rsidRPr="00A007A6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Представления о мире в древности (Древний Китай, Древний Египет, Древняя Греция, Древний Рим). Путешествие </w:t>
      </w:r>
      <w:proofErr w:type="spellStart"/>
      <w:r w:rsidRPr="00A007A6">
        <w:rPr>
          <w:rFonts w:ascii="Times New Roman" w:eastAsia="Times New Roman" w:hAnsi="Times New Roman"/>
          <w:color w:val="000000"/>
          <w:sz w:val="24"/>
          <w:lang w:val="ru-RU"/>
        </w:rPr>
        <w:t>Пифея</w:t>
      </w:r>
      <w:proofErr w:type="spellEnd"/>
      <w:r w:rsidRPr="00A007A6">
        <w:rPr>
          <w:rFonts w:ascii="Times New Roman" w:eastAsia="Times New Roman" w:hAnsi="Times New Roman"/>
          <w:color w:val="000000"/>
          <w:sz w:val="24"/>
          <w:lang w:val="ru-RU"/>
        </w:rPr>
        <w:t>. Плавания финикийцев вокруг Африки. Экспедиции Т. Хейердала как модель путешествий в древности. Появление географических карт.</w:t>
      </w:r>
    </w:p>
    <w:p w:rsidR="00BB2439" w:rsidRPr="00A007A6" w:rsidRDefault="00877096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A007A6">
        <w:rPr>
          <w:lang w:val="ru-RU"/>
        </w:rPr>
        <w:tab/>
      </w:r>
      <w:r w:rsidRPr="00A007A6">
        <w:rPr>
          <w:rFonts w:ascii="Times New Roman" w:eastAsia="Times New Roman" w:hAnsi="Times New Roman"/>
          <w:color w:val="000000"/>
          <w:sz w:val="24"/>
          <w:lang w:val="ru-RU"/>
        </w:rPr>
        <w:t>География в эпоху Средневековья: путешествия и открытия викингов, древних арабов, русских землепроходцев. Путешествия М. Поло и А. Никитина.</w:t>
      </w:r>
    </w:p>
    <w:p w:rsidR="00BB2439" w:rsidRPr="00A007A6" w:rsidRDefault="00877096">
      <w:pPr>
        <w:autoSpaceDE w:val="0"/>
        <w:autoSpaceDN w:val="0"/>
        <w:spacing w:before="70" w:after="0" w:line="271" w:lineRule="auto"/>
        <w:ind w:right="576" w:firstLine="180"/>
        <w:rPr>
          <w:lang w:val="ru-RU"/>
        </w:rPr>
      </w:pPr>
      <w:r w:rsidRPr="00A007A6">
        <w:rPr>
          <w:rFonts w:ascii="Times New Roman" w:eastAsia="Times New Roman" w:hAnsi="Times New Roman"/>
          <w:color w:val="000000"/>
          <w:sz w:val="24"/>
          <w:lang w:val="ru-RU"/>
        </w:rPr>
        <w:t xml:space="preserve">Эпоха Великих географических открытий. Три пути в Индию. Открытие Нового света </w:t>
      </w:r>
      <w:proofErr w:type="gramStart"/>
      <w:r w:rsidRPr="00A007A6">
        <w:rPr>
          <w:rFonts w:ascii="Times New Roman" w:eastAsia="Times New Roman" w:hAnsi="Times New Roman"/>
          <w:color w:val="000000"/>
          <w:sz w:val="24"/>
          <w:lang w:val="ru-RU"/>
        </w:rPr>
        <w:t>—э</w:t>
      </w:r>
      <w:proofErr w:type="gramEnd"/>
      <w:r w:rsidRPr="00A007A6">
        <w:rPr>
          <w:rFonts w:ascii="Times New Roman" w:eastAsia="Times New Roman" w:hAnsi="Times New Roman"/>
          <w:color w:val="000000"/>
          <w:sz w:val="24"/>
          <w:lang w:val="ru-RU"/>
        </w:rPr>
        <w:t>кспедиция Х. Колумба. Первое кругосветное плавание — экспедиция Ф. Магеллана. Значение Великих географических открытий. Карта мира после эпохи Великих географических открытий.</w:t>
      </w:r>
    </w:p>
    <w:p w:rsidR="00BB2439" w:rsidRPr="00A007A6" w:rsidRDefault="00877096">
      <w:pPr>
        <w:autoSpaceDE w:val="0"/>
        <w:autoSpaceDN w:val="0"/>
        <w:spacing w:before="70" w:after="0" w:line="271" w:lineRule="auto"/>
        <w:ind w:right="144" w:firstLine="180"/>
        <w:rPr>
          <w:lang w:val="ru-RU"/>
        </w:rPr>
      </w:pPr>
      <w:r w:rsidRPr="00A007A6">
        <w:rPr>
          <w:rFonts w:ascii="Times New Roman" w:eastAsia="Times New Roman" w:hAnsi="Times New Roman"/>
          <w:color w:val="000000"/>
          <w:sz w:val="24"/>
          <w:lang w:val="ru-RU"/>
        </w:rPr>
        <w:t xml:space="preserve">Географические открытия </w:t>
      </w:r>
      <w:r>
        <w:rPr>
          <w:rFonts w:ascii="Times New Roman" w:eastAsia="Times New Roman" w:hAnsi="Times New Roman"/>
          <w:color w:val="000000"/>
          <w:sz w:val="24"/>
        </w:rPr>
        <w:t>XVII</w:t>
      </w:r>
      <w:r w:rsidRPr="00A007A6">
        <w:rPr>
          <w:rFonts w:ascii="Times New Roman" w:eastAsia="Times New Roman" w:hAnsi="Times New Roman"/>
          <w:color w:val="000000"/>
          <w:sz w:val="24"/>
          <w:lang w:val="ru-RU"/>
        </w:rPr>
        <w:t>—</w:t>
      </w:r>
      <w:r>
        <w:rPr>
          <w:rFonts w:ascii="Times New Roman" w:eastAsia="Times New Roman" w:hAnsi="Times New Roman"/>
          <w:color w:val="000000"/>
          <w:sz w:val="24"/>
        </w:rPr>
        <w:t>XIX</w:t>
      </w:r>
      <w:r w:rsidRPr="00A007A6">
        <w:rPr>
          <w:rFonts w:ascii="Times New Roman" w:eastAsia="Times New Roman" w:hAnsi="Times New Roman"/>
          <w:color w:val="000000"/>
          <w:sz w:val="24"/>
          <w:lang w:val="ru-RU"/>
        </w:rPr>
        <w:t xml:space="preserve"> вв. Поиски Южной Земли — открытие Австралии. Русские путешественники и мореплаватели на северо-востоке Азии. Первая русская кругосветная экспедиция (Русская экспедиция Ф. Ф. Беллинсгаузена, М. П. Лазарева — открытие Антарктиды).</w:t>
      </w:r>
    </w:p>
    <w:p w:rsidR="00BB2439" w:rsidRPr="00A007A6" w:rsidRDefault="00877096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A007A6">
        <w:rPr>
          <w:lang w:val="ru-RU"/>
        </w:rPr>
        <w:tab/>
      </w:r>
      <w:r w:rsidRPr="00A007A6">
        <w:rPr>
          <w:rFonts w:ascii="Times New Roman" w:eastAsia="Times New Roman" w:hAnsi="Times New Roman"/>
          <w:color w:val="000000"/>
          <w:sz w:val="24"/>
          <w:lang w:val="ru-RU"/>
        </w:rPr>
        <w:t>Географические исследования в ХХ в. Исследование полярных областей Земли. Изучение Мирового океана. Географические открытия Новейшего времени.</w:t>
      </w:r>
    </w:p>
    <w:p w:rsidR="00BB2439" w:rsidRPr="00A007A6" w:rsidRDefault="00877096">
      <w:pPr>
        <w:autoSpaceDE w:val="0"/>
        <w:autoSpaceDN w:val="0"/>
        <w:spacing w:before="70" w:after="0" w:line="262" w:lineRule="auto"/>
        <w:ind w:left="180" w:right="1008"/>
        <w:rPr>
          <w:lang w:val="ru-RU"/>
        </w:rPr>
      </w:pPr>
      <w:r w:rsidRPr="00A007A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Практические работы </w:t>
      </w:r>
      <w:r w:rsidRPr="00A007A6">
        <w:rPr>
          <w:lang w:val="ru-RU"/>
        </w:rPr>
        <w:br/>
      </w:r>
      <w:r w:rsidRPr="00A007A6">
        <w:rPr>
          <w:rFonts w:ascii="Times New Roman" w:eastAsia="Times New Roman" w:hAnsi="Times New Roman"/>
          <w:color w:val="000000"/>
          <w:sz w:val="24"/>
          <w:lang w:val="ru-RU"/>
        </w:rPr>
        <w:t>1. Обозначение на контурной карте географических объектов, открытых в разные периоды.</w:t>
      </w:r>
    </w:p>
    <w:p w:rsidR="00BB2439" w:rsidRPr="00A007A6" w:rsidRDefault="00877096">
      <w:pPr>
        <w:tabs>
          <w:tab w:val="left" w:pos="180"/>
        </w:tabs>
        <w:autoSpaceDE w:val="0"/>
        <w:autoSpaceDN w:val="0"/>
        <w:spacing w:before="70" w:after="0" w:line="262" w:lineRule="auto"/>
        <w:ind w:right="1008"/>
        <w:rPr>
          <w:lang w:val="ru-RU"/>
        </w:rPr>
      </w:pPr>
      <w:r w:rsidRPr="00A007A6">
        <w:rPr>
          <w:lang w:val="ru-RU"/>
        </w:rPr>
        <w:tab/>
      </w:r>
      <w:r w:rsidRPr="00A007A6">
        <w:rPr>
          <w:rFonts w:ascii="Times New Roman" w:eastAsia="Times New Roman" w:hAnsi="Times New Roman"/>
          <w:color w:val="000000"/>
          <w:sz w:val="24"/>
          <w:lang w:val="ru-RU"/>
        </w:rPr>
        <w:t>2. Сравнение карт Эратосфена, Птолемея и современных карт по предложенным учителем вопросам.</w:t>
      </w:r>
    </w:p>
    <w:p w:rsidR="00BB2439" w:rsidRPr="00A007A6" w:rsidRDefault="00877096">
      <w:pPr>
        <w:tabs>
          <w:tab w:val="left" w:pos="180"/>
        </w:tabs>
        <w:autoSpaceDE w:val="0"/>
        <w:autoSpaceDN w:val="0"/>
        <w:spacing w:before="190" w:after="0" w:line="286" w:lineRule="auto"/>
        <w:ind w:right="144"/>
        <w:rPr>
          <w:lang w:val="ru-RU"/>
        </w:rPr>
      </w:pPr>
      <w:r w:rsidRPr="00A007A6">
        <w:rPr>
          <w:lang w:val="ru-RU"/>
        </w:rPr>
        <w:tab/>
      </w:r>
      <w:r w:rsidRPr="00A007A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Раздел 2. Изображения земной поверхности </w:t>
      </w:r>
      <w:r w:rsidRPr="00A007A6">
        <w:rPr>
          <w:lang w:val="ru-RU"/>
        </w:rPr>
        <w:br/>
      </w:r>
      <w:r w:rsidRPr="00A007A6">
        <w:rPr>
          <w:lang w:val="ru-RU"/>
        </w:rPr>
        <w:tab/>
      </w:r>
      <w:r w:rsidRPr="00A007A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Тема 1. Планы местности </w:t>
      </w:r>
      <w:r w:rsidRPr="00A007A6">
        <w:rPr>
          <w:lang w:val="ru-RU"/>
        </w:rPr>
        <w:br/>
      </w:r>
      <w:r w:rsidRPr="00A007A6">
        <w:rPr>
          <w:lang w:val="ru-RU"/>
        </w:rPr>
        <w:tab/>
      </w:r>
      <w:r w:rsidRPr="00A007A6">
        <w:rPr>
          <w:rFonts w:ascii="Times New Roman" w:eastAsia="Times New Roman" w:hAnsi="Times New Roman"/>
          <w:color w:val="000000"/>
          <w:sz w:val="24"/>
          <w:lang w:val="ru-RU"/>
        </w:rPr>
        <w:t>Виды изображения земной поверхности. Планы местности. Условные знаки. Масштаб. Виды масштаба. Способы определения расстояний на местности. Глазомерная, полярная и маршрутная съёмка местности. Изображение на планах местности неровностей земной поверхности. Абсолютная и относительная высоты. Профессия топограф. Ориентирование по плану местности: стороны горизонта. Разнообразие планов (план города, туристические планы, военные, исторические и транспортные планы, планы местности в мобильных приложениях) и области их применения.</w:t>
      </w:r>
    </w:p>
    <w:p w:rsidR="00BB2439" w:rsidRPr="00A007A6" w:rsidRDefault="00877096">
      <w:pPr>
        <w:autoSpaceDE w:val="0"/>
        <w:autoSpaceDN w:val="0"/>
        <w:spacing w:before="70" w:after="0" w:line="262" w:lineRule="auto"/>
        <w:ind w:left="180" w:right="3888"/>
        <w:rPr>
          <w:lang w:val="ru-RU"/>
        </w:rPr>
      </w:pPr>
      <w:r w:rsidRPr="00A007A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Практические работы </w:t>
      </w:r>
      <w:r w:rsidRPr="00A007A6">
        <w:rPr>
          <w:lang w:val="ru-RU"/>
        </w:rPr>
        <w:br/>
      </w:r>
      <w:r w:rsidRPr="00A007A6">
        <w:rPr>
          <w:rFonts w:ascii="Times New Roman" w:eastAsia="Times New Roman" w:hAnsi="Times New Roman"/>
          <w:color w:val="000000"/>
          <w:sz w:val="24"/>
          <w:lang w:val="ru-RU"/>
        </w:rPr>
        <w:t xml:space="preserve">1. Определение направлений и расстояний по плану </w:t>
      </w:r>
      <w:proofErr w:type="gramStart"/>
      <w:r w:rsidRPr="00A007A6">
        <w:rPr>
          <w:rFonts w:ascii="Times New Roman" w:eastAsia="Times New Roman" w:hAnsi="Times New Roman"/>
          <w:color w:val="000000"/>
          <w:sz w:val="24"/>
          <w:lang w:val="ru-RU"/>
        </w:rPr>
        <w:t>мест​</w:t>
      </w:r>
      <w:proofErr w:type="spellStart"/>
      <w:r w:rsidRPr="00A007A6">
        <w:rPr>
          <w:rFonts w:ascii="Times New Roman" w:eastAsia="Times New Roman" w:hAnsi="Times New Roman"/>
          <w:color w:val="000000"/>
          <w:sz w:val="24"/>
          <w:lang w:val="ru-RU"/>
        </w:rPr>
        <w:t>ности</w:t>
      </w:r>
      <w:proofErr w:type="spellEnd"/>
      <w:proofErr w:type="gramEnd"/>
      <w:r w:rsidRPr="00A007A6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BB2439" w:rsidRPr="00A007A6" w:rsidRDefault="00877096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A007A6">
        <w:rPr>
          <w:rFonts w:ascii="Times New Roman" w:eastAsia="Times New Roman" w:hAnsi="Times New Roman"/>
          <w:color w:val="000000"/>
          <w:sz w:val="24"/>
          <w:lang w:val="ru-RU"/>
        </w:rPr>
        <w:t>2. Составление описания маршрута по плану местности.</w:t>
      </w:r>
    </w:p>
    <w:p w:rsidR="00BB2439" w:rsidRPr="00A007A6" w:rsidRDefault="00877096">
      <w:pPr>
        <w:tabs>
          <w:tab w:val="left" w:pos="180"/>
        </w:tabs>
        <w:autoSpaceDE w:val="0"/>
        <w:autoSpaceDN w:val="0"/>
        <w:spacing w:before="190" w:after="0" w:line="281" w:lineRule="auto"/>
        <w:rPr>
          <w:lang w:val="ru-RU"/>
        </w:rPr>
      </w:pPr>
      <w:r w:rsidRPr="00A007A6">
        <w:rPr>
          <w:lang w:val="ru-RU"/>
        </w:rPr>
        <w:tab/>
      </w:r>
      <w:r w:rsidRPr="00A007A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Тема 2. Географические карты </w:t>
      </w:r>
      <w:r w:rsidRPr="00A007A6">
        <w:rPr>
          <w:lang w:val="ru-RU"/>
        </w:rPr>
        <w:br/>
      </w:r>
      <w:r w:rsidRPr="00A007A6">
        <w:rPr>
          <w:lang w:val="ru-RU"/>
        </w:rPr>
        <w:tab/>
      </w:r>
      <w:r w:rsidRPr="00A007A6">
        <w:rPr>
          <w:rFonts w:ascii="Times New Roman" w:eastAsia="Times New Roman" w:hAnsi="Times New Roman"/>
          <w:color w:val="000000"/>
          <w:sz w:val="24"/>
          <w:lang w:val="ru-RU"/>
        </w:rPr>
        <w:t>Различия глобуса и географических карт. Способы перехода от сферической поверхности глобуса к плоскости географической карты. Градусная сеть на глобусе и картах. Параллели и меридианы. Экватор и нулевой меридиан. Географические координаты. Географическая широта и географическая долгота, их определение на глобусе и картах. Определение расстояний по глобусу.</w:t>
      </w:r>
    </w:p>
    <w:p w:rsidR="00BB2439" w:rsidRPr="00A007A6" w:rsidRDefault="00877096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A007A6">
        <w:rPr>
          <w:rFonts w:ascii="Times New Roman" w:eastAsia="Times New Roman" w:hAnsi="Times New Roman"/>
          <w:color w:val="000000"/>
          <w:sz w:val="24"/>
          <w:lang w:val="ru-RU"/>
        </w:rPr>
        <w:t>Искажения на карте. Линии градусной сети на картах. Определение расстояний с помощью</w:t>
      </w:r>
    </w:p>
    <w:p w:rsidR="00BB2439" w:rsidRPr="00A007A6" w:rsidRDefault="00BB2439">
      <w:pPr>
        <w:rPr>
          <w:lang w:val="ru-RU"/>
        </w:rPr>
        <w:sectPr w:rsidR="00BB2439" w:rsidRPr="00A007A6">
          <w:pgSz w:w="11900" w:h="16840"/>
          <w:pgMar w:top="298" w:right="650" w:bottom="44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BB2439" w:rsidRPr="00A007A6" w:rsidRDefault="00BB2439">
      <w:pPr>
        <w:autoSpaceDE w:val="0"/>
        <w:autoSpaceDN w:val="0"/>
        <w:spacing w:after="66" w:line="220" w:lineRule="exact"/>
        <w:rPr>
          <w:lang w:val="ru-RU"/>
        </w:rPr>
      </w:pPr>
    </w:p>
    <w:p w:rsidR="00BB2439" w:rsidRPr="00A007A6" w:rsidRDefault="00877096">
      <w:pPr>
        <w:autoSpaceDE w:val="0"/>
        <w:autoSpaceDN w:val="0"/>
        <w:spacing w:after="0" w:line="271" w:lineRule="auto"/>
        <w:rPr>
          <w:lang w:val="ru-RU"/>
        </w:rPr>
      </w:pPr>
      <w:r w:rsidRPr="00A007A6">
        <w:rPr>
          <w:rFonts w:ascii="Times New Roman" w:eastAsia="Times New Roman" w:hAnsi="Times New Roman"/>
          <w:color w:val="000000"/>
          <w:sz w:val="24"/>
          <w:lang w:val="ru-RU"/>
        </w:rPr>
        <w:t>масштаба и градусной сети. Разнообразие географических карт и их классификации. Способы изображения на мелкомасштабных географических картах. Изображение на физических картах высот и глубин. Географический атлас. Использование карт в жизни и хозяйственной деятельности людей.</w:t>
      </w:r>
    </w:p>
    <w:p w:rsidR="00BB2439" w:rsidRPr="00A007A6" w:rsidRDefault="00877096">
      <w:pPr>
        <w:autoSpaceDE w:val="0"/>
        <w:autoSpaceDN w:val="0"/>
        <w:spacing w:before="70" w:after="0" w:line="262" w:lineRule="auto"/>
        <w:ind w:right="720"/>
        <w:rPr>
          <w:lang w:val="ru-RU"/>
        </w:rPr>
      </w:pPr>
      <w:r w:rsidRPr="00A007A6">
        <w:rPr>
          <w:rFonts w:ascii="Times New Roman" w:eastAsia="Times New Roman" w:hAnsi="Times New Roman"/>
          <w:color w:val="000000"/>
          <w:sz w:val="24"/>
          <w:lang w:val="ru-RU"/>
        </w:rPr>
        <w:t>Сходство и различие плана местности и географической карты. Профессия картограф. Система космической навигации. Геоинформационные системы.</w:t>
      </w:r>
    </w:p>
    <w:p w:rsidR="00BB2439" w:rsidRPr="00A007A6" w:rsidRDefault="00877096">
      <w:pPr>
        <w:autoSpaceDE w:val="0"/>
        <w:autoSpaceDN w:val="0"/>
        <w:spacing w:before="70" w:after="0" w:line="262" w:lineRule="auto"/>
        <w:ind w:left="180" w:right="3744"/>
        <w:rPr>
          <w:lang w:val="ru-RU"/>
        </w:rPr>
      </w:pPr>
      <w:r w:rsidRPr="00A007A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Практические работы </w:t>
      </w:r>
      <w:r w:rsidRPr="00A007A6">
        <w:rPr>
          <w:lang w:val="ru-RU"/>
        </w:rPr>
        <w:br/>
      </w:r>
      <w:r w:rsidRPr="00A007A6">
        <w:rPr>
          <w:rFonts w:ascii="Times New Roman" w:eastAsia="Times New Roman" w:hAnsi="Times New Roman"/>
          <w:color w:val="000000"/>
          <w:sz w:val="24"/>
          <w:lang w:val="ru-RU"/>
        </w:rPr>
        <w:t>1. Определение направлений и расстояний по карте полушарий.</w:t>
      </w:r>
    </w:p>
    <w:p w:rsidR="00BB2439" w:rsidRPr="00A007A6" w:rsidRDefault="00877096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A007A6">
        <w:rPr>
          <w:lang w:val="ru-RU"/>
        </w:rPr>
        <w:tab/>
      </w:r>
      <w:r w:rsidRPr="00A007A6">
        <w:rPr>
          <w:rFonts w:ascii="Times New Roman" w:eastAsia="Times New Roman" w:hAnsi="Times New Roman"/>
          <w:color w:val="000000"/>
          <w:sz w:val="24"/>
          <w:lang w:val="ru-RU"/>
        </w:rPr>
        <w:t>2. Определение географических координат объектов и определение объектов по их географическим координатам.</w:t>
      </w:r>
    </w:p>
    <w:p w:rsidR="00BB2439" w:rsidRPr="00A007A6" w:rsidRDefault="00877096">
      <w:pPr>
        <w:tabs>
          <w:tab w:val="left" w:pos="180"/>
        </w:tabs>
        <w:autoSpaceDE w:val="0"/>
        <w:autoSpaceDN w:val="0"/>
        <w:spacing w:before="192" w:after="0" w:line="271" w:lineRule="auto"/>
        <w:ind w:right="1296"/>
        <w:rPr>
          <w:lang w:val="ru-RU"/>
        </w:rPr>
      </w:pPr>
      <w:r w:rsidRPr="00A007A6">
        <w:rPr>
          <w:lang w:val="ru-RU"/>
        </w:rPr>
        <w:tab/>
      </w:r>
      <w:r w:rsidRPr="00A007A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Раздел 3. Земля — планета Солнечной системы </w:t>
      </w:r>
      <w:r w:rsidRPr="00A007A6">
        <w:rPr>
          <w:lang w:val="ru-RU"/>
        </w:rPr>
        <w:br/>
      </w:r>
      <w:r w:rsidRPr="00A007A6">
        <w:rPr>
          <w:lang w:val="ru-RU"/>
        </w:rPr>
        <w:tab/>
      </w:r>
      <w:r w:rsidRPr="00A007A6">
        <w:rPr>
          <w:rFonts w:ascii="Times New Roman" w:eastAsia="Times New Roman" w:hAnsi="Times New Roman"/>
          <w:color w:val="000000"/>
          <w:sz w:val="24"/>
          <w:lang w:val="ru-RU"/>
        </w:rPr>
        <w:t>Земля в Солнечной системе. Гипотезы возникновения Земли. Форма, размеры Земли, их географические следствия.</w:t>
      </w:r>
    </w:p>
    <w:p w:rsidR="00BB2439" w:rsidRPr="00A007A6" w:rsidRDefault="00877096">
      <w:pPr>
        <w:autoSpaceDE w:val="0"/>
        <w:autoSpaceDN w:val="0"/>
        <w:spacing w:before="70" w:after="0" w:line="281" w:lineRule="auto"/>
        <w:ind w:firstLine="180"/>
        <w:rPr>
          <w:lang w:val="ru-RU"/>
        </w:rPr>
      </w:pPr>
      <w:r w:rsidRPr="00A007A6">
        <w:rPr>
          <w:rFonts w:ascii="Times New Roman" w:eastAsia="Times New Roman" w:hAnsi="Times New Roman"/>
          <w:color w:val="000000"/>
          <w:sz w:val="24"/>
          <w:lang w:val="ru-RU"/>
        </w:rPr>
        <w:t>Движения Земли. Земная ось и географические полюсы. Ге</w:t>
      </w:r>
      <w:proofErr w:type="gramStart"/>
      <w:r w:rsidRPr="00A007A6">
        <w:rPr>
          <w:rFonts w:ascii="Times New Roman" w:eastAsia="Times New Roman" w:hAnsi="Times New Roman"/>
          <w:color w:val="000000"/>
          <w:sz w:val="24"/>
          <w:lang w:val="ru-RU"/>
        </w:rPr>
        <w:t>о-</w:t>
      </w:r>
      <w:proofErr w:type="gramEnd"/>
      <w:r w:rsidRPr="00A007A6">
        <w:rPr>
          <w:rFonts w:ascii="Times New Roman" w:eastAsia="Times New Roman" w:hAnsi="Times New Roman"/>
          <w:color w:val="000000"/>
          <w:sz w:val="24"/>
          <w:lang w:val="ru-RU"/>
        </w:rPr>
        <w:t xml:space="preserve"> графические следствия движения Земли вокруг Солнца. Смена времён года на Земле. Дни весеннего и осеннего равноденствия, летнего и зимнего солнцестояния. Неравномерное распределение солнечного света и тепла на поверхности Земли. Пояса освещённости. Тропики и полярные круги. Вращение Земли вокруг своей оси. Смена дня и ночи на Земле.</w:t>
      </w:r>
    </w:p>
    <w:p w:rsidR="00BB2439" w:rsidRPr="00A007A6" w:rsidRDefault="00877096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A007A6">
        <w:rPr>
          <w:rFonts w:ascii="Times New Roman" w:eastAsia="Times New Roman" w:hAnsi="Times New Roman"/>
          <w:color w:val="000000"/>
          <w:sz w:val="24"/>
          <w:lang w:val="ru-RU"/>
        </w:rPr>
        <w:t>Влияние Космоса на Землю и жизнь людей.</w:t>
      </w:r>
    </w:p>
    <w:p w:rsidR="00BB2439" w:rsidRPr="00A007A6" w:rsidRDefault="00877096">
      <w:pPr>
        <w:tabs>
          <w:tab w:val="left" w:pos="180"/>
        </w:tabs>
        <w:autoSpaceDE w:val="0"/>
        <w:autoSpaceDN w:val="0"/>
        <w:spacing w:before="70" w:after="0" w:line="271" w:lineRule="auto"/>
        <w:rPr>
          <w:lang w:val="ru-RU"/>
        </w:rPr>
      </w:pPr>
      <w:r w:rsidRPr="00A007A6">
        <w:rPr>
          <w:lang w:val="ru-RU"/>
        </w:rPr>
        <w:tab/>
      </w:r>
      <w:r w:rsidRPr="00A007A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Практическая работа </w:t>
      </w:r>
      <w:r w:rsidRPr="00A007A6">
        <w:rPr>
          <w:lang w:val="ru-RU"/>
        </w:rPr>
        <w:br/>
      </w:r>
      <w:r w:rsidRPr="00A007A6">
        <w:rPr>
          <w:lang w:val="ru-RU"/>
        </w:rPr>
        <w:tab/>
      </w:r>
      <w:r w:rsidRPr="00A007A6">
        <w:rPr>
          <w:rFonts w:ascii="Times New Roman" w:eastAsia="Times New Roman" w:hAnsi="Times New Roman"/>
          <w:color w:val="000000"/>
          <w:sz w:val="24"/>
          <w:lang w:val="ru-RU"/>
        </w:rPr>
        <w:t xml:space="preserve">1. Выявление закономерностей изменения продолжительности дня и высоты Солнца над горизонтом в зависимости от </w:t>
      </w:r>
      <w:proofErr w:type="spellStart"/>
      <w:r w:rsidRPr="00A007A6">
        <w:rPr>
          <w:rFonts w:ascii="Times New Roman" w:eastAsia="Times New Roman" w:hAnsi="Times New Roman"/>
          <w:color w:val="000000"/>
          <w:sz w:val="24"/>
          <w:lang w:val="ru-RU"/>
        </w:rPr>
        <w:t>ге</w:t>
      </w:r>
      <w:proofErr w:type="gramStart"/>
      <w:r w:rsidRPr="00A007A6">
        <w:rPr>
          <w:rFonts w:ascii="Times New Roman" w:eastAsia="Times New Roman" w:hAnsi="Times New Roman"/>
          <w:color w:val="000000"/>
          <w:sz w:val="24"/>
          <w:lang w:val="ru-RU"/>
        </w:rPr>
        <w:t>о</w:t>
      </w:r>
      <w:proofErr w:type="spellEnd"/>
      <w:r w:rsidRPr="00A007A6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proofErr w:type="gramEnd"/>
      <w:r w:rsidRPr="00A007A6">
        <w:rPr>
          <w:rFonts w:ascii="Times New Roman" w:eastAsia="Times New Roman" w:hAnsi="Times New Roman"/>
          <w:color w:val="000000"/>
          <w:sz w:val="24"/>
          <w:lang w:val="ru-RU"/>
        </w:rPr>
        <w:t xml:space="preserve"> графической широты и времени года на территории России.</w:t>
      </w:r>
    </w:p>
    <w:p w:rsidR="00BB2439" w:rsidRPr="00A007A6" w:rsidRDefault="00877096">
      <w:pPr>
        <w:tabs>
          <w:tab w:val="left" w:pos="180"/>
        </w:tabs>
        <w:autoSpaceDE w:val="0"/>
        <w:autoSpaceDN w:val="0"/>
        <w:spacing w:before="190" w:after="0" w:line="281" w:lineRule="auto"/>
        <w:rPr>
          <w:lang w:val="ru-RU"/>
        </w:rPr>
      </w:pPr>
      <w:r w:rsidRPr="00A007A6">
        <w:rPr>
          <w:lang w:val="ru-RU"/>
        </w:rPr>
        <w:tab/>
      </w:r>
      <w:r w:rsidRPr="00A007A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Раздел 4. Оболочки Земли </w:t>
      </w:r>
      <w:r w:rsidRPr="00A007A6">
        <w:rPr>
          <w:lang w:val="ru-RU"/>
        </w:rPr>
        <w:br/>
      </w:r>
      <w:r w:rsidRPr="00A007A6">
        <w:rPr>
          <w:lang w:val="ru-RU"/>
        </w:rPr>
        <w:tab/>
      </w:r>
      <w:r w:rsidRPr="00A007A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Тема 1. Литосфера — каменная оболочка Земли </w:t>
      </w:r>
      <w:r w:rsidRPr="00A007A6">
        <w:rPr>
          <w:lang w:val="ru-RU"/>
        </w:rPr>
        <w:br/>
      </w:r>
      <w:r w:rsidRPr="00A007A6">
        <w:rPr>
          <w:lang w:val="ru-RU"/>
        </w:rPr>
        <w:tab/>
      </w:r>
      <w:r w:rsidRPr="00A007A6">
        <w:rPr>
          <w:rFonts w:ascii="Times New Roman" w:eastAsia="Times New Roman" w:hAnsi="Times New Roman"/>
          <w:color w:val="000000"/>
          <w:sz w:val="24"/>
          <w:lang w:val="ru-RU"/>
        </w:rPr>
        <w:t>Литосфера — твёрдая оболочка Земли. Методы изучения земных глубин. Внутреннее строение Земли: ядро, мантия, земная кора. Строение земной коры: материковая и океаническая кора. Вещества земной коры: минералы и горные породы. Образование горных пород. Магматические, осадочные и метаморфические горные породы.</w:t>
      </w:r>
    </w:p>
    <w:p w:rsidR="00BB2439" w:rsidRPr="00A007A6" w:rsidRDefault="00877096">
      <w:pPr>
        <w:autoSpaceDE w:val="0"/>
        <w:autoSpaceDN w:val="0"/>
        <w:spacing w:before="70" w:after="0" w:line="230" w:lineRule="auto"/>
        <w:jc w:val="center"/>
        <w:rPr>
          <w:lang w:val="ru-RU"/>
        </w:rPr>
      </w:pPr>
      <w:r w:rsidRPr="00A007A6">
        <w:rPr>
          <w:rFonts w:ascii="Times New Roman" w:eastAsia="Times New Roman" w:hAnsi="Times New Roman"/>
          <w:color w:val="000000"/>
          <w:sz w:val="24"/>
          <w:lang w:val="ru-RU"/>
        </w:rPr>
        <w:t>Проявления внутренних и внешних процессов образования рельефа. Движение литосферных плит.</w:t>
      </w:r>
    </w:p>
    <w:p w:rsidR="00BB2439" w:rsidRPr="00A007A6" w:rsidRDefault="00877096">
      <w:pPr>
        <w:autoSpaceDE w:val="0"/>
        <w:autoSpaceDN w:val="0"/>
        <w:spacing w:before="70" w:after="0" w:line="281" w:lineRule="auto"/>
        <w:rPr>
          <w:lang w:val="ru-RU"/>
        </w:rPr>
      </w:pPr>
      <w:r w:rsidRPr="00A007A6">
        <w:rPr>
          <w:rFonts w:ascii="Times New Roman" w:eastAsia="Times New Roman" w:hAnsi="Times New Roman"/>
          <w:color w:val="000000"/>
          <w:sz w:val="24"/>
          <w:lang w:val="ru-RU"/>
        </w:rPr>
        <w:t xml:space="preserve">Образование вулканов и причины землетрясений. Шкалы измерения силы и интенсивности </w:t>
      </w:r>
      <w:r w:rsidRPr="00A007A6">
        <w:rPr>
          <w:lang w:val="ru-RU"/>
        </w:rPr>
        <w:br/>
      </w:r>
      <w:r w:rsidRPr="00A007A6">
        <w:rPr>
          <w:rFonts w:ascii="Times New Roman" w:eastAsia="Times New Roman" w:hAnsi="Times New Roman"/>
          <w:color w:val="000000"/>
          <w:sz w:val="24"/>
          <w:lang w:val="ru-RU"/>
        </w:rPr>
        <w:t>землетрясений. Изучение вулканов и землетрясений. Профессии сейсмолог и вулканолог. Разрушение и изменение горных пород и минералов под действием внешних и внутренних процессов. Виды выветривания. Формирование рельефа земной поверхности как результат действия внутренних и внешних сил.</w:t>
      </w:r>
    </w:p>
    <w:p w:rsidR="00BB2439" w:rsidRPr="00A007A6" w:rsidRDefault="00877096">
      <w:pPr>
        <w:autoSpaceDE w:val="0"/>
        <w:autoSpaceDN w:val="0"/>
        <w:spacing w:before="70" w:after="0"/>
        <w:ind w:right="144" w:firstLine="180"/>
        <w:rPr>
          <w:lang w:val="ru-RU"/>
        </w:rPr>
      </w:pPr>
      <w:r w:rsidRPr="00A007A6">
        <w:rPr>
          <w:rFonts w:ascii="Times New Roman" w:eastAsia="Times New Roman" w:hAnsi="Times New Roman"/>
          <w:color w:val="000000"/>
          <w:sz w:val="24"/>
          <w:lang w:val="ru-RU"/>
        </w:rPr>
        <w:t>Рельеф земной поверхности и методы его изучения. Планетарные формы рельефа — материки и впадины океанов. Формы рельефа суши: горы и равнины. Различие гор по высоте, высочайшие горные системы мира. Разнообразие равнин по высоте. Формы равнинного рельефа, крупнейшие по площади равнины мира.</w:t>
      </w:r>
    </w:p>
    <w:p w:rsidR="00BB2439" w:rsidRPr="00A007A6" w:rsidRDefault="00877096">
      <w:pPr>
        <w:tabs>
          <w:tab w:val="left" w:pos="180"/>
        </w:tabs>
        <w:autoSpaceDE w:val="0"/>
        <w:autoSpaceDN w:val="0"/>
        <w:spacing w:before="70" w:after="0" w:line="262" w:lineRule="auto"/>
        <w:ind w:right="720"/>
        <w:rPr>
          <w:lang w:val="ru-RU"/>
        </w:rPr>
      </w:pPr>
      <w:r w:rsidRPr="00A007A6">
        <w:rPr>
          <w:lang w:val="ru-RU"/>
        </w:rPr>
        <w:tab/>
      </w:r>
      <w:r w:rsidRPr="00A007A6">
        <w:rPr>
          <w:rFonts w:ascii="Times New Roman" w:eastAsia="Times New Roman" w:hAnsi="Times New Roman"/>
          <w:color w:val="000000"/>
          <w:sz w:val="24"/>
          <w:lang w:val="ru-RU"/>
        </w:rPr>
        <w:t>Человек и литосфера. Условия жизни человека в горах и на равнинах. Деятельность человека, преобразующая земную поверхность, и связанные с ней экологические проблемы.</w:t>
      </w:r>
    </w:p>
    <w:p w:rsidR="00BB2439" w:rsidRPr="00A007A6" w:rsidRDefault="00877096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A007A6">
        <w:rPr>
          <w:lang w:val="ru-RU"/>
        </w:rPr>
        <w:tab/>
      </w:r>
      <w:r w:rsidRPr="00A007A6">
        <w:rPr>
          <w:rFonts w:ascii="Times New Roman" w:eastAsia="Times New Roman" w:hAnsi="Times New Roman"/>
          <w:color w:val="000000"/>
          <w:sz w:val="24"/>
          <w:lang w:val="ru-RU"/>
        </w:rPr>
        <w:t>Рельеф дна Мирового океана. Части подводных окраин материков. Срединно-океанические хребты. Острова, их типы по происхождению. Ложе Океана, его рельеф.</w:t>
      </w:r>
    </w:p>
    <w:p w:rsidR="00BB2439" w:rsidRPr="00A007A6" w:rsidRDefault="00877096">
      <w:pPr>
        <w:autoSpaceDE w:val="0"/>
        <w:autoSpaceDN w:val="0"/>
        <w:spacing w:before="70" w:after="0" w:line="262" w:lineRule="auto"/>
        <w:ind w:left="180" w:right="3744"/>
        <w:rPr>
          <w:lang w:val="ru-RU"/>
        </w:rPr>
      </w:pPr>
      <w:r w:rsidRPr="00A007A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Практическая работа </w:t>
      </w:r>
      <w:r w:rsidRPr="00A007A6">
        <w:rPr>
          <w:lang w:val="ru-RU"/>
        </w:rPr>
        <w:br/>
      </w:r>
      <w:r w:rsidRPr="00A007A6">
        <w:rPr>
          <w:rFonts w:ascii="Times New Roman" w:eastAsia="Times New Roman" w:hAnsi="Times New Roman"/>
          <w:color w:val="000000"/>
          <w:sz w:val="24"/>
          <w:lang w:val="ru-RU"/>
        </w:rPr>
        <w:t>1. Описание горной системы или равнины по физической карте.</w:t>
      </w:r>
    </w:p>
    <w:p w:rsidR="00BB2439" w:rsidRPr="00A007A6" w:rsidRDefault="00877096">
      <w:pPr>
        <w:autoSpaceDE w:val="0"/>
        <w:autoSpaceDN w:val="0"/>
        <w:spacing w:before="190" w:after="0" w:line="262" w:lineRule="auto"/>
        <w:ind w:left="180" w:right="3888"/>
        <w:rPr>
          <w:lang w:val="ru-RU"/>
        </w:rPr>
      </w:pPr>
      <w:r w:rsidRPr="00A007A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Заключение </w:t>
      </w:r>
      <w:r w:rsidRPr="00A007A6">
        <w:rPr>
          <w:lang w:val="ru-RU"/>
        </w:rPr>
        <w:br/>
      </w:r>
      <w:r w:rsidRPr="00A007A6">
        <w:rPr>
          <w:rFonts w:ascii="Times New Roman" w:eastAsia="Times New Roman" w:hAnsi="Times New Roman"/>
          <w:color w:val="000000"/>
          <w:sz w:val="24"/>
          <w:lang w:val="ru-RU"/>
        </w:rPr>
        <w:t>Практикум «Сезонные изменения в природе своей местности»</w:t>
      </w:r>
    </w:p>
    <w:p w:rsidR="00BB2439" w:rsidRPr="00A007A6" w:rsidRDefault="00BB2439">
      <w:pPr>
        <w:rPr>
          <w:lang w:val="ru-RU"/>
        </w:rPr>
        <w:sectPr w:rsidR="00BB2439" w:rsidRPr="00A007A6">
          <w:pgSz w:w="11900" w:h="16840"/>
          <w:pgMar w:top="286" w:right="668" w:bottom="428" w:left="666" w:header="720" w:footer="720" w:gutter="0"/>
          <w:cols w:space="720" w:equalWidth="0">
            <w:col w:w="10566" w:space="0"/>
          </w:cols>
          <w:docGrid w:linePitch="360"/>
        </w:sectPr>
      </w:pPr>
    </w:p>
    <w:p w:rsidR="00BB2439" w:rsidRPr="00A007A6" w:rsidRDefault="00BB2439">
      <w:pPr>
        <w:autoSpaceDE w:val="0"/>
        <w:autoSpaceDN w:val="0"/>
        <w:spacing w:after="78" w:line="220" w:lineRule="exact"/>
        <w:rPr>
          <w:lang w:val="ru-RU"/>
        </w:rPr>
      </w:pPr>
    </w:p>
    <w:p w:rsidR="00BB2439" w:rsidRPr="00A007A6" w:rsidRDefault="00877096" w:rsidP="000C495A">
      <w:pPr>
        <w:keepLines/>
        <w:widowControl w:val="0"/>
        <w:tabs>
          <w:tab w:val="left" w:pos="180"/>
        </w:tabs>
        <w:autoSpaceDE w:val="0"/>
        <w:autoSpaceDN w:val="0"/>
        <w:spacing w:after="0" w:line="262" w:lineRule="auto"/>
        <w:ind w:right="288"/>
        <w:rPr>
          <w:lang w:val="ru-RU"/>
        </w:rPr>
      </w:pPr>
      <w:r w:rsidRPr="00A007A6">
        <w:rPr>
          <w:lang w:val="ru-RU"/>
        </w:rPr>
        <w:tab/>
      </w:r>
      <w:r w:rsidRPr="00A007A6">
        <w:rPr>
          <w:rFonts w:ascii="Times New Roman" w:eastAsia="Times New Roman" w:hAnsi="Times New Roman"/>
          <w:color w:val="000000"/>
          <w:sz w:val="24"/>
          <w:lang w:val="ru-RU"/>
        </w:rPr>
        <w:t>Сезонные изменения продолжительности светового дня и высоты Солнца над горизонтом, температуры воздуха, поверхностных вод, растительного и животного мира.</w:t>
      </w:r>
    </w:p>
    <w:p w:rsidR="00BB2439" w:rsidRPr="00A007A6" w:rsidRDefault="00877096" w:rsidP="000C495A">
      <w:pPr>
        <w:keepLines/>
        <w:widowControl w:val="0"/>
        <w:autoSpaceDE w:val="0"/>
        <w:autoSpaceDN w:val="0"/>
        <w:spacing w:before="70" w:after="0" w:line="262" w:lineRule="auto"/>
        <w:ind w:left="180" w:right="1440"/>
        <w:rPr>
          <w:lang w:val="ru-RU"/>
        </w:rPr>
      </w:pPr>
      <w:r w:rsidRPr="00A007A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Практическая работа </w:t>
      </w:r>
      <w:r w:rsidRPr="00A007A6">
        <w:rPr>
          <w:lang w:val="ru-RU"/>
        </w:rPr>
        <w:br/>
      </w:r>
      <w:r w:rsidRPr="00A007A6">
        <w:rPr>
          <w:rFonts w:ascii="Times New Roman" w:eastAsia="Times New Roman" w:hAnsi="Times New Roman"/>
          <w:color w:val="000000"/>
          <w:sz w:val="24"/>
          <w:lang w:val="ru-RU"/>
        </w:rPr>
        <w:t>1. Анализ результатов фенологических наблюдений и наблюдений за погодой.</w:t>
      </w:r>
    </w:p>
    <w:p w:rsidR="00BB2439" w:rsidRPr="00A007A6" w:rsidRDefault="00BB2439" w:rsidP="000C495A">
      <w:pPr>
        <w:keepLines/>
        <w:widowControl w:val="0"/>
        <w:rPr>
          <w:lang w:val="ru-RU"/>
        </w:rPr>
        <w:sectPr w:rsidR="00BB2439" w:rsidRPr="00A007A6">
          <w:pgSz w:w="11900" w:h="16840"/>
          <w:pgMar w:top="298" w:right="1440" w:bottom="1440" w:left="666" w:header="720" w:footer="720" w:gutter="0"/>
          <w:cols w:space="720" w:equalWidth="0">
            <w:col w:w="9794" w:space="0"/>
          </w:cols>
          <w:docGrid w:linePitch="360"/>
        </w:sectPr>
      </w:pPr>
    </w:p>
    <w:p w:rsidR="00BB2439" w:rsidRPr="00A007A6" w:rsidRDefault="00BB2439">
      <w:pPr>
        <w:autoSpaceDE w:val="0"/>
        <w:autoSpaceDN w:val="0"/>
        <w:spacing w:after="78" w:line="220" w:lineRule="exact"/>
        <w:rPr>
          <w:lang w:val="ru-RU"/>
        </w:rPr>
      </w:pPr>
    </w:p>
    <w:p w:rsidR="00BB2439" w:rsidRPr="00A007A6" w:rsidRDefault="00877096">
      <w:pPr>
        <w:autoSpaceDE w:val="0"/>
        <w:autoSpaceDN w:val="0"/>
        <w:spacing w:after="0" w:line="230" w:lineRule="auto"/>
        <w:rPr>
          <w:lang w:val="ru-RU"/>
        </w:rPr>
      </w:pPr>
      <w:r w:rsidRPr="00A007A6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:rsidR="00BB2439" w:rsidRPr="00A007A6" w:rsidRDefault="00877096">
      <w:pPr>
        <w:autoSpaceDE w:val="0"/>
        <w:autoSpaceDN w:val="0"/>
        <w:spacing w:before="346" w:after="0" w:line="230" w:lineRule="auto"/>
        <w:rPr>
          <w:lang w:val="ru-RU"/>
        </w:rPr>
      </w:pPr>
      <w:r w:rsidRPr="00A007A6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BB2439" w:rsidRPr="00A007A6" w:rsidRDefault="00877096">
      <w:pPr>
        <w:autoSpaceDE w:val="0"/>
        <w:autoSpaceDN w:val="0"/>
        <w:spacing w:before="166" w:after="0"/>
        <w:ind w:firstLine="180"/>
        <w:rPr>
          <w:lang w:val="ru-RU"/>
        </w:rPr>
      </w:pPr>
      <w:r w:rsidRPr="00A007A6">
        <w:rPr>
          <w:rFonts w:ascii="Times New Roman" w:eastAsia="Times New Roman" w:hAnsi="Times New Roman"/>
          <w:color w:val="000000"/>
          <w:sz w:val="24"/>
          <w:lang w:val="ru-RU"/>
        </w:rPr>
        <w:t>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BB2439" w:rsidRPr="00A007A6" w:rsidRDefault="00877096">
      <w:pPr>
        <w:autoSpaceDE w:val="0"/>
        <w:autoSpaceDN w:val="0"/>
        <w:spacing w:before="190" w:after="0" w:line="283" w:lineRule="auto"/>
        <w:ind w:firstLine="180"/>
        <w:rPr>
          <w:lang w:val="ru-RU"/>
        </w:rPr>
      </w:pPr>
      <w:proofErr w:type="gramStart"/>
      <w:r w:rsidRPr="00A007A6">
        <w:rPr>
          <w:rFonts w:ascii="Times New Roman" w:eastAsia="Times New Roman" w:hAnsi="Times New Roman"/>
          <w:b/>
          <w:color w:val="000000"/>
          <w:sz w:val="24"/>
          <w:lang w:val="ru-RU"/>
        </w:rPr>
        <w:t>Патриотического воспитания</w:t>
      </w:r>
      <w:r w:rsidRPr="00A007A6">
        <w:rPr>
          <w:rFonts w:ascii="Times New Roman" w:eastAsia="Times New Roman" w:hAnsi="Times New Roman"/>
          <w:color w:val="000000"/>
          <w:sz w:val="24"/>
          <w:lang w:val="ru-RU"/>
        </w:rPr>
        <w:t xml:space="preserve">: осознание российской гражданской идентичности в </w:t>
      </w:r>
      <w:r w:rsidRPr="00A007A6">
        <w:rPr>
          <w:lang w:val="ru-RU"/>
        </w:rPr>
        <w:br/>
      </w:r>
      <w:r w:rsidRPr="00A007A6">
        <w:rPr>
          <w:rFonts w:ascii="Times New Roman" w:eastAsia="Times New Roman" w:hAnsi="Times New Roman"/>
          <w:color w:val="000000"/>
          <w:sz w:val="24"/>
          <w:lang w:val="ru-RU"/>
        </w:rPr>
        <w:t xml:space="preserve">поликультурном и многоконфессиональном обществе; проявление интереса к познанию природы, населения, хозяйства России, регионов и своего края, народов России; ценностное отношение к достижениям своей Родины — цивилизационному вкладу России; ценностное отношение к </w:t>
      </w:r>
      <w:r w:rsidRPr="00A007A6">
        <w:rPr>
          <w:lang w:val="ru-RU"/>
        </w:rPr>
        <w:br/>
      </w:r>
      <w:r w:rsidRPr="00A007A6">
        <w:rPr>
          <w:rFonts w:ascii="Times New Roman" w:eastAsia="Times New Roman" w:hAnsi="Times New Roman"/>
          <w:color w:val="000000"/>
          <w:sz w:val="24"/>
          <w:lang w:val="ru-RU"/>
        </w:rPr>
        <w:t>историческому и природному наследию и объектам природного и культурного наследия человечества, традициям разных народов, проживающих в родной стране;</w:t>
      </w:r>
      <w:proofErr w:type="gramEnd"/>
      <w:r w:rsidRPr="00A007A6">
        <w:rPr>
          <w:rFonts w:ascii="Times New Roman" w:eastAsia="Times New Roman" w:hAnsi="Times New Roman"/>
          <w:color w:val="000000"/>
          <w:sz w:val="24"/>
          <w:lang w:val="ru-RU"/>
        </w:rPr>
        <w:t xml:space="preserve"> уважение к символам России, своего края.</w:t>
      </w:r>
    </w:p>
    <w:p w:rsidR="00BB2439" w:rsidRPr="00A007A6" w:rsidRDefault="00877096">
      <w:pPr>
        <w:autoSpaceDE w:val="0"/>
        <w:autoSpaceDN w:val="0"/>
        <w:spacing w:before="190" w:after="0" w:line="286" w:lineRule="auto"/>
        <w:ind w:right="288" w:firstLine="180"/>
        <w:rPr>
          <w:lang w:val="ru-RU"/>
        </w:rPr>
      </w:pPr>
      <w:proofErr w:type="gramStart"/>
      <w:r w:rsidRPr="00A007A6">
        <w:rPr>
          <w:rFonts w:ascii="Times New Roman" w:eastAsia="Times New Roman" w:hAnsi="Times New Roman"/>
          <w:b/>
          <w:color w:val="000000"/>
          <w:sz w:val="24"/>
          <w:lang w:val="ru-RU"/>
        </w:rPr>
        <w:t>Гражданского воспитания:</w:t>
      </w:r>
      <w:r w:rsidRPr="00A007A6">
        <w:rPr>
          <w:rFonts w:ascii="Times New Roman" w:eastAsia="Times New Roman" w:hAnsi="Times New Roman"/>
          <w:color w:val="000000"/>
          <w:sz w:val="24"/>
          <w:lang w:val="ru-RU"/>
        </w:rPr>
        <w:t xml:space="preserve"> осознание российской гражданской идентичности (патриотизма, уважения к Отечеству, к прошлому и настоящему многонационального народа России, чувства ответственности и долга перед Родиной); 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 для реализации целей устойчивого развития;</w:t>
      </w:r>
      <w:proofErr w:type="gramEnd"/>
      <w:r w:rsidRPr="00A007A6">
        <w:rPr>
          <w:rFonts w:ascii="Times New Roman" w:eastAsia="Times New Roman" w:hAnsi="Times New Roman"/>
          <w:color w:val="000000"/>
          <w:sz w:val="24"/>
          <w:lang w:val="ru-RU"/>
        </w:rPr>
        <w:t xml:space="preserve"> представление о социальных нормах и правилах межличностных отношений в поликультурном и многоконфессиональном обществе; готовность к </w:t>
      </w:r>
      <w:proofErr w:type="gramStart"/>
      <w:r w:rsidRPr="00A007A6">
        <w:rPr>
          <w:rFonts w:ascii="Times New Roman" w:eastAsia="Times New Roman" w:hAnsi="Times New Roman"/>
          <w:color w:val="000000"/>
          <w:sz w:val="24"/>
          <w:lang w:val="ru-RU"/>
        </w:rPr>
        <w:t>разно-образной</w:t>
      </w:r>
      <w:proofErr w:type="gramEnd"/>
      <w:r w:rsidRPr="00A007A6">
        <w:rPr>
          <w:rFonts w:ascii="Times New Roman" w:eastAsia="Times New Roman" w:hAnsi="Times New Roman"/>
          <w:color w:val="000000"/>
          <w:sz w:val="24"/>
          <w:lang w:val="ru-RU"/>
        </w:rPr>
        <w:t xml:space="preserve"> совместной деятельности, стремление к взаимопониманию и взаимопомощи, готовность к участию в гуманитарной деятельности («экологический патруль», </w:t>
      </w:r>
      <w:proofErr w:type="spellStart"/>
      <w:r w:rsidRPr="00A007A6">
        <w:rPr>
          <w:rFonts w:ascii="Times New Roman" w:eastAsia="Times New Roman" w:hAnsi="Times New Roman"/>
          <w:color w:val="000000"/>
          <w:sz w:val="24"/>
          <w:lang w:val="ru-RU"/>
        </w:rPr>
        <w:t>волонтёрство</w:t>
      </w:r>
      <w:proofErr w:type="spellEnd"/>
      <w:r w:rsidRPr="00A007A6">
        <w:rPr>
          <w:rFonts w:ascii="Times New Roman" w:eastAsia="Times New Roman" w:hAnsi="Times New Roman"/>
          <w:color w:val="000000"/>
          <w:sz w:val="24"/>
          <w:lang w:val="ru-RU"/>
        </w:rPr>
        <w:t>).</w:t>
      </w:r>
    </w:p>
    <w:p w:rsidR="00BB2439" w:rsidRPr="00A007A6" w:rsidRDefault="00877096">
      <w:pPr>
        <w:autoSpaceDE w:val="0"/>
        <w:autoSpaceDN w:val="0"/>
        <w:spacing w:before="190" w:after="0" w:line="281" w:lineRule="auto"/>
        <w:ind w:right="144" w:firstLine="180"/>
        <w:rPr>
          <w:lang w:val="ru-RU"/>
        </w:rPr>
      </w:pPr>
      <w:r w:rsidRPr="00A007A6">
        <w:rPr>
          <w:rFonts w:ascii="Times New Roman" w:eastAsia="Times New Roman" w:hAnsi="Times New Roman"/>
          <w:b/>
          <w:color w:val="000000"/>
          <w:sz w:val="24"/>
          <w:lang w:val="ru-RU"/>
        </w:rPr>
        <w:t>Духовно-нравственного воспитания:</w:t>
      </w:r>
      <w:r w:rsidRPr="00A007A6">
        <w:rPr>
          <w:rFonts w:ascii="Times New Roman" w:eastAsia="Times New Roman" w:hAnsi="Times New Roman"/>
          <w:color w:val="000000"/>
          <w:sz w:val="24"/>
          <w:lang w:val="ru-RU"/>
        </w:rPr>
        <w:t xml:space="preserve"> ориентация на моральные ценности и нормы в ситуациях нравственного выбора;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для окружающей среды;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среды.</w:t>
      </w:r>
    </w:p>
    <w:p w:rsidR="00BB2439" w:rsidRPr="00A007A6" w:rsidRDefault="00877096">
      <w:pPr>
        <w:autoSpaceDE w:val="0"/>
        <w:autoSpaceDN w:val="0"/>
        <w:spacing w:before="192" w:after="0"/>
        <w:ind w:right="432" w:firstLine="180"/>
        <w:rPr>
          <w:lang w:val="ru-RU"/>
        </w:rPr>
      </w:pPr>
      <w:r w:rsidRPr="00A007A6">
        <w:rPr>
          <w:rFonts w:ascii="Times New Roman" w:eastAsia="Times New Roman" w:hAnsi="Times New Roman"/>
          <w:b/>
          <w:color w:val="000000"/>
          <w:sz w:val="24"/>
          <w:lang w:val="ru-RU"/>
        </w:rPr>
        <w:t>Эстетического воспитания:</w:t>
      </w:r>
      <w:r w:rsidRPr="00A007A6">
        <w:rPr>
          <w:rFonts w:ascii="Times New Roman" w:eastAsia="Times New Roman" w:hAnsi="Times New Roman"/>
          <w:color w:val="000000"/>
          <w:sz w:val="24"/>
          <w:lang w:val="ru-RU"/>
        </w:rPr>
        <w:t xml:space="preserve"> восприимчивость к разным традициям своего и других народов, понимание роли этнических культурных традиций; ценностного отношения к природе и культуре своей страны, своей малой родины; природе и культуре других регионов и стран мира, объектам Всемирного культурного наследия человечества.</w:t>
      </w:r>
    </w:p>
    <w:p w:rsidR="00BB2439" w:rsidRPr="00A007A6" w:rsidRDefault="00877096">
      <w:pPr>
        <w:autoSpaceDE w:val="0"/>
        <w:autoSpaceDN w:val="0"/>
        <w:spacing w:before="190" w:after="0" w:line="286" w:lineRule="auto"/>
        <w:ind w:right="288" w:firstLine="180"/>
        <w:rPr>
          <w:lang w:val="ru-RU"/>
        </w:rPr>
      </w:pPr>
      <w:r w:rsidRPr="00A007A6">
        <w:rPr>
          <w:rFonts w:ascii="Times New Roman" w:eastAsia="Times New Roman" w:hAnsi="Times New Roman"/>
          <w:b/>
          <w:color w:val="000000"/>
          <w:sz w:val="24"/>
          <w:lang w:val="ru-RU"/>
        </w:rPr>
        <w:t>Ценности научного познания</w:t>
      </w:r>
      <w:r w:rsidRPr="00A007A6">
        <w:rPr>
          <w:rFonts w:ascii="Times New Roman" w:eastAsia="Times New Roman" w:hAnsi="Times New Roman"/>
          <w:color w:val="000000"/>
          <w:sz w:val="24"/>
          <w:lang w:val="ru-RU"/>
        </w:rPr>
        <w:t>: ориентация в деятельности на современную систему научных представлений географических наук об основных закономерностях развития природы и общества, о взаимосвязях человека с природной и социальной средой;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практико-ориентированных задач; овладение основными навыками исследовательской деятельности в географических науках, установка на осмысление опыта, наблюдений и стремление совершенствовать пути достижения индивидуального и коллективного благополучия.</w:t>
      </w:r>
    </w:p>
    <w:p w:rsidR="00BB2439" w:rsidRPr="00A007A6" w:rsidRDefault="00877096">
      <w:pPr>
        <w:autoSpaceDE w:val="0"/>
        <w:autoSpaceDN w:val="0"/>
        <w:spacing w:before="190" w:after="0" w:line="271" w:lineRule="auto"/>
        <w:ind w:firstLine="180"/>
        <w:rPr>
          <w:lang w:val="ru-RU"/>
        </w:rPr>
      </w:pPr>
      <w:proofErr w:type="gramStart"/>
      <w:r w:rsidRPr="00A007A6">
        <w:rPr>
          <w:rFonts w:ascii="Times New Roman" w:eastAsia="Times New Roman" w:hAnsi="Times New Roman"/>
          <w:b/>
          <w:color w:val="000000"/>
          <w:sz w:val="24"/>
          <w:lang w:val="ru-RU"/>
        </w:rPr>
        <w:t>Физического воспитания, формирования культуры здоровья и эмоционального благополучия</w:t>
      </w:r>
      <w:r w:rsidRPr="00A007A6">
        <w:rPr>
          <w:rFonts w:ascii="Times New Roman" w:eastAsia="Times New Roman" w:hAnsi="Times New Roman"/>
          <w:color w:val="000000"/>
          <w:sz w:val="24"/>
          <w:lang w:val="ru-RU"/>
        </w:rPr>
        <w:t>: осознание ценности жизни; 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</w:t>
      </w:r>
      <w:proofErr w:type="gramEnd"/>
    </w:p>
    <w:p w:rsidR="00BB2439" w:rsidRPr="00A007A6" w:rsidRDefault="00BB2439">
      <w:pPr>
        <w:rPr>
          <w:lang w:val="ru-RU"/>
        </w:rPr>
        <w:sectPr w:rsidR="00BB2439" w:rsidRPr="00A007A6">
          <w:pgSz w:w="11900" w:h="16840"/>
          <w:pgMar w:top="298" w:right="650" w:bottom="38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BB2439" w:rsidRPr="00A007A6" w:rsidRDefault="00BB2439">
      <w:pPr>
        <w:autoSpaceDE w:val="0"/>
        <w:autoSpaceDN w:val="0"/>
        <w:spacing w:after="66" w:line="220" w:lineRule="exact"/>
        <w:rPr>
          <w:lang w:val="ru-RU"/>
        </w:rPr>
      </w:pPr>
    </w:p>
    <w:p w:rsidR="00BB2439" w:rsidRPr="00A007A6" w:rsidRDefault="00877096">
      <w:pPr>
        <w:autoSpaceDE w:val="0"/>
        <w:autoSpaceDN w:val="0"/>
        <w:spacing w:after="0" w:line="283" w:lineRule="auto"/>
        <w:ind w:right="144"/>
        <w:rPr>
          <w:lang w:val="ru-RU"/>
        </w:rPr>
      </w:pPr>
      <w:proofErr w:type="gramStart"/>
      <w:r w:rsidRPr="00A007A6">
        <w:rPr>
          <w:rFonts w:ascii="Times New Roman" w:eastAsia="Times New Roman" w:hAnsi="Times New Roman"/>
          <w:color w:val="000000"/>
          <w:sz w:val="24"/>
          <w:lang w:val="ru-RU"/>
        </w:rPr>
        <w:t xml:space="preserve">занятий и отдыха, регулярная физическая активность); соблюдение правил безопасности в природе; навыков безопасного поведения в интернет-среде;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 </w:t>
      </w:r>
      <w:proofErr w:type="spellStart"/>
      <w:r w:rsidRPr="00A007A6">
        <w:rPr>
          <w:rFonts w:ascii="Times New Roman" w:eastAsia="Times New Roman" w:hAnsi="Times New Roman"/>
          <w:color w:val="000000"/>
          <w:sz w:val="24"/>
          <w:lang w:val="ru-RU"/>
        </w:rPr>
        <w:t>сформированность</w:t>
      </w:r>
      <w:proofErr w:type="spellEnd"/>
      <w:r w:rsidRPr="00A007A6">
        <w:rPr>
          <w:rFonts w:ascii="Times New Roman" w:eastAsia="Times New Roman" w:hAnsi="Times New Roman"/>
          <w:color w:val="000000"/>
          <w:sz w:val="24"/>
          <w:lang w:val="ru-RU"/>
        </w:rPr>
        <w:t xml:space="preserve"> навыка рефлексии, признание своего права на ошибку и такого же права другого человека;</w:t>
      </w:r>
      <w:proofErr w:type="gramEnd"/>
      <w:r w:rsidRPr="00A007A6">
        <w:rPr>
          <w:rFonts w:ascii="Times New Roman" w:eastAsia="Times New Roman" w:hAnsi="Times New Roman"/>
          <w:color w:val="000000"/>
          <w:sz w:val="24"/>
          <w:lang w:val="ru-RU"/>
        </w:rPr>
        <w:t xml:space="preserve"> готовность и способность осознанно выполнять и пропагандировать правила здорового, безопасного и экологически целесообразного образа жизни; бережно относиться к природе и окружающей среде.</w:t>
      </w:r>
    </w:p>
    <w:p w:rsidR="00BB2439" w:rsidRPr="00A007A6" w:rsidRDefault="00877096">
      <w:pPr>
        <w:autoSpaceDE w:val="0"/>
        <w:autoSpaceDN w:val="0"/>
        <w:spacing w:before="190" w:after="0" w:line="286" w:lineRule="auto"/>
        <w:ind w:right="144" w:firstLine="180"/>
        <w:rPr>
          <w:lang w:val="ru-RU"/>
        </w:rPr>
      </w:pPr>
      <w:r w:rsidRPr="00A007A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Трудового воспитания: </w:t>
      </w:r>
      <w:r w:rsidRPr="00A007A6">
        <w:rPr>
          <w:rFonts w:ascii="Times New Roman" w:eastAsia="Times New Roman" w:hAnsi="Times New Roman"/>
          <w:color w:val="000000"/>
          <w:sz w:val="24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том числе на основе применения географических знаний; осознание важности обучения на протяжении всей жизни для успешной профессиональной деятельности и развитие необходимых умений для этого; 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</w:p>
    <w:p w:rsidR="00BB2439" w:rsidRPr="00A007A6" w:rsidRDefault="00877096">
      <w:pPr>
        <w:autoSpaceDE w:val="0"/>
        <w:autoSpaceDN w:val="0"/>
        <w:spacing w:before="190" w:after="0" w:line="281" w:lineRule="auto"/>
        <w:ind w:firstLine="180"/>
        <w:rPr>
          <w:lang w:val="ru-RU"/>
        </w:rPr>
      </w:pPr>
      <w:proofErr w:type="gramStart"/>
      <w:r w:rsidRPr="00A007A6">
        <w:rPr>
          <w:rFonts w:ascii="Times New Roman" w:eastAsia="Times New Roman" w:hAnsi="Times New Roman"/>
          <w:b/>
          <w:color w:val="000000"/>
          <w:sz w:val="24"/>
          <w:lang w:val="ru-RU"/>
        </w:rPr>
        <w:t>Экологического воспитания:</w:t>
      </w:r>
      <w:r w:rsidRPr="00A007A6">
        <w:rPr>
          <w:rFonts w:ascii="Times New Roman" w:eastAsia="Times New Roman" w:hAnsi="Times New Roman"/>
          <w:color w:val="000000"/>
          <w:sz w:val="24"/>
          <w:lang w:val="ru-RU"/>
        </w:rPr>
        <w:t xml:space="preserve"> ориентация на применение географических знаний для решения задач в области окружающей среды, планирования поступков и оценки их возможных последствий для окружающей среды;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</w:t>
      </w:r>
      <w:proofErr w:type="gramEnd"/>
      <w:r w:rsidRPr="00A007A6">
        <w:rPr>
          <w:rFonts w:ascii="Times New Roman" w:eastAsia="Times New Roman" w:hAnsi="Times New Roman"/>
          <w:color w:val="000000"/>
          <w:sz w:val="24"/>
          <w:lang w:val="ru-RU"/>
        </w:rPr>
        <w:t xml:space="preserve"> готовность к участию в практической деятельности экологической направленности.</w:t>
      </w:r>
    </w:p>
    <w:p w:rsidR="00BB2439" w:rsidRPr="00A007A6" w:rsidRDefault="00877096">
      <w:pPr>
        <w:autoSpaceDE w:val="0"/>
        <w:autoSpaceDN w:val="0"/>
        <w:spacing w:before="262" w:after="0" w:line="230" w:lineRule="auto"/>
        <w:rPr>
          <w:lang w:val="ru-RU"/>
        </w:rPr>
      </w:pPr>
      <w:r w:rsidRPr="00A007A6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BB2439" w:rsidRPr="00A007A6" w:rsidRDefault="00877096">
      <w:pPr>
        <w:tabs>
          <w:tab w:val="left" w:pos="180"/>
        </w:tabs>
        <w:autoSpaceDE w:val="0"/>
        <w:autoSpaceDN w:val="0"/>
        <w:spacing w:before="166" w:after="0" w:line="262" w:lineRule="auto"/>
        <w:ind w:right="144"/>
        <w:rPr>
          <w:lang w:val="ru-RU"/>
        </w:rPr>
      </w:pPr>
      <w:r w:rsidRPr="00A007A6">
        <w:rPr>
          <w:lang w:val="ru-RU"/>
        </w:rPr>
        <w:tab/>
      </w:r>
      <w:r w:rsidRPr="00A007A6">
        <w:rPr>
          <w:rFonts w:ascii="Times New Roman" w:eastAsia="Times New Roman" w:hAnsi="Times New Roman"/>
          <w:color w:val="000000"/>
          <w:sz w:val="24"/>
          <w:lang w:val="ru-RU"/>
        </w:rPr>
        <w:t xml:space="preserve">Изучение географии в основной школе способствует достижению </w:t>
      </w:r>
      <w:proofErr w:type="spellStart"/>
      <w:r w:rsidRPr="00A007A6">
        <w:rPr>
          <w:rFonts w:ascii="Times New Roman" w:eastAsia="Times New Roman" w:hAnsi="Times New Roman"/>
          <w:color w:val="000000"/>
          <w:sz w:val="24"/>
          <w:lang w:val="ru-RU"/>
        </w:rPr>
        <w:t>метапредметных</w:t>
      </w:r>
      <w:proofErr w:type="spellEnd"/>
      <w:r w:rsidRPr="00A007A6">
        <w:rPr>
          <w:rFonts w:ascii="Times New Roman" w:eastAsia="Times New Roman" w:hAnsi="Times New Roman"/>
          <w:color w:val="000000"/>
          <w:sz w:val="24"/>
          <w:lang w:val="ru-RU"/>
        </w:rPr>
        <w:t xml:space="preserve"> результатов, в том числе:</w:t>
      </w:r>
    </w:p>
    <w:p w:rsidR="00BB2439" w:rsidRPr="00A007A6" w:rsidRDefault="00877096">
      <w:pPr>
        <w:autoSpaceDE w:val="0"/>
        <w:autoSpaceDN w:val="0"/>
        <w:spacing w:before="190" w:after="0" w:line="262" w:lineRule="auto"/>
        <w:ind w:left="180" w:right="3600"/>
        <w:rPr>
          <w:lang w:val="ru-RU"/>
        </w:rPr>
      </w:pPr>
      <w:r w:rsidRPr="00A007A6">
        <w:rPr>
          <w:rFonts w:ascii="Times New Roman" w:eastAsia="Times New Roman" w:hAnsi="Times New Roman"/>
          <w:b/>
          <w:color w:val="000000"/>
          <w:sz w:val="24"/>
          <w:lang w:val="ru-RU"/>
        </w:rPr>
        <w:t>Овладению универсальными познавательными действиями: Базовые логические действия</w:t>
      </w:r>
    </w:p>
    <w:p w:rsidR="00BB2439" w:rsidRPr="00A007A6" w:rsidRDefault="00877096">
      <w:pPr>
        <w:autoSpaceDE w:val="0"/>
        <w:autoSpaceDN w:val="0"/>
        <w:spacing w:before="178" w:after="0" w:line="262" w:lineRule="auto"/>
        <w:ind w:left="420" w:right="144"/>
        <w:rPr>
          <w:lang w:val="ru-RU"/>
        </w:rPr>
      </w:pPr>
      <w:r w:rsidRPr="00A007A6">
        <w:rPr>
          <w:rFonts w:ascii="Times New Roman" w:eastAsia="Times New Roman" w:hAnsi="Times New Roman"/>
          <w:color w:val="000000"/>
          <w:sz w:val="24"/>
          <w:lang w:val="ru-RU"/>
        </w:rPr>
        <w:t>—  Выявлять и характеризовать существенные признаки географических объектов, процессов и явлений;</w:t>
      </w:r>
    </w:p>
    <w:p w:rsidR="00BB2439" w:rsidRPr="00A007A6" w:rsidRDefault="00877096">
      <w:pPr>
        <w:autoSpaceDE w:val="0"/>
        <w:autoSpaceDN w:val="0"/>
        <w:spacing w:before="192" w:after="0" w:line="262" w:lineRule="auto"/>
        <w:ind w:left="420"/>
        <w:rPr>
          <w:lang w:val="ru-RU"/>
        </w:rPr>
      </w:pPr>
      <w:r w:rsidRPr="00A007A6">
        <w:rPr>
          <w:rFonts w:ascii="Times New Roman" w:eastAsia="Times New Roman" w:hAnsi="Times New Roman"/>
          <w:color w:val="000000"/>
          <w:sz w:val="24"/>
          <w:lang w:val="ru-RU"/>
        </w:rPr>
        <w:t>—  устанавливать существенный признак классификации географических объектов, процессов и явлений, основания для их сравнения;</w:t>
      </w:r>
    </w:p>
    <w:p w:rsidR="00BB2439" w:rsidRPr="00A007A6" w:rsidRDefault="00877096">
      <w:pPr>
        <w:autoSpaceDE w:val="0"/>
        <w:autoSpaceDN w:val="0"/>
        <w:spacing w:before="192" w:after="0" w:line="262" w:lineRule="auto"/>
        <w:ind w:left="420"/>
        <w:rPr>
          <w:lang w:val="ru-RU"/>
        </w:rPr>
      </w:pPr>
      <w:r w:rsidRPr="00A007A6">
        <w:rPr>
          <w:rFonts w:ascii="Times New Roman" w:eastAsia="Times New Roman" w:hAnsi="Times New Roman"/>
          <w:color w:val="000000"/>
          <w:sz w:val="24"/>
          <w:lang w:val="ru-RU"/>
        </w:rPr>
        <w:t>—  выявлять закономерности и противоречия в рассматриваемых фактах и данных наблюдений с учётом предложенной географической задачи;</w:t>
      </w:r>
    </w:p>
    <w:p w:rsidR="00BB2439" w:rsidRPr="00A007A6" w:rsidRDefault="00877096">
      <w:pPr>
        <w:autoSpaceDE w:val="0"/>
        <w:autoSpaceDN w:val="0"/>
        <w:spacing w:before="190" w:after="0" w:line="262" w:lineRule="auto"/>
        <w:ind w:left="420" w:right="720"/>
        <w:rPr>
          <w:lang w:val="ru-RU"/>
        </w:rPr>
      </w:pPr>
      <w:r w:rsidRPr="00A007A6">
        <w:rPr>
          <w:rFonts w:ascii="Times New Roman" w:eastAsia="Times New Roman" w:hAnsi="Times New Roman"/>
          <w:color w:val="000000"/>
          <w:sz w:val="24"/>
          <w:lang w:val="ru-RU"/>
        </w:rPr>
        <w:t>—  выявлять дефициты географической информации, данных, необходимых для решения поставленной задачи;</w:t>
      </w:r>
    </w:p>
    <w:p w:rsidR="00BB2439" w:rsidRPr="00A007A6" w:rsidRDefault="00877096">
      <w:pPr>
        <w:autoSpaceDE w:val="0"/>
        <w:autoSpaceDN w:val="0"/>
        <w:spacing w:before="190" w:after="0"/>
        <w:ind w:left="420"/>
        <w:rPr>
          <w:lang w:val="ru-RU"/>
        </w:rPr>
      </w:pPr>
      <w:r w:rsidRPr="00A007A6">
        <w:rPr>
          <w:rFonts w:ascii="Times New Roman" w:eastAsia="Times New Roman" w:hAnsi="Times New Roman"/>
          <w:color w:val="000000"/>
          <w:sz w:val="24"/>
          <w:lang w:val="ru-RU"/>
        </w:rPr>
        <w:t>—  выявлять причинно-следственные связи при изучении географических объектов, процессов и явлений; делать выводы с использованием дедуктивных и индуктивных умозаключений, умозаключений по аналогии, формулировать гипотезы о взаимосвязях географических объектов, процессов и явлений;</w:t>
      </w:r>
    </w:p>
    <w:p w:rsidR="00BB2439" w:rsidRPr="00A007A6" w:rsidRDefault="00877096">
      <w:pPr>
        <w:autoSpaceDE w:val="0"/>
        <w:autoSpaceDN w:val="0"/>
        <w:spacing w:before="190" w:after="0" w:line="271" w:lineRule="auto"/>
        <w:ind w:left="420" w:right="576"/>
        <w:rPr>
          <w:lang w:val="ru-RU"/>
        </w:rPr>
      </w:pPr>
      <w:r w:rsidRPr="00A007A6">
        <w:rPr>
          <w:rFonts w:ascii="Times New Roman" w:eastAsia="Times New Roman" w:hAnsi="Times New Roman"/>
          <w:color w:val="000000"/>
          <w:sz w:val="24"/>
          <w:lang w:val="ru-RU"/>
        </w:rPr>
        <w:t>—  самостоятельно выбирать способ решения учебной географической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BB2439" w:rsidRPr="00A007A6" w:rsidRDefault="00877096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A007A6">
        <w:rPr>
          <w:rFonts w:ascii="Times New Roman" w:eastAsia="Times New Roman" w:hAnsi="Times New Roman"/>
          <w:b/>
          <w:color w:val="000000"/>
          <w:sz w:val="24"/>
          <w:lang w:val="ru-RU"/>
        </w:rPr>
        <w:t>Базовые исследовательские действия</w:t>
      </w:r>
    </w:p>
    <w:p w:rsidR="00BB2439" w:rsidRPr="00A007A6" w:rsidRDefault="00BB2439">
      <w:pPr>
        <w:rPr>
          <w:lang w:val="ru-RU"/>
        </w:rPr>
        <w:sectPr w:rsidR="00BB2439" w:rsidRPr="00A007A6">
          <w:pgSz w:w="11900" w:h="16840"/>
          <w:pgMar w:top="286" w:right="782" w:bottom="378" w:left="666" w:header="720" w:footer="720" w:gutter="0"/>
          <w:cols w:space="720" w:equalWidth="0">
            <w:col w:w="10452" w:space="0"/>
          </w:cols>
          <w:docGrid w:linePitch="360"/>
        </w:sectPr>
      </w:pPr>
    </w:p>
    <w:p w:rsidR="00BB2439" w:rsidRPr="00A007A6" w:rsidRDefault="00BB2439">
      <w:pPr>
        <w:autoSpaceDE w:val="0"/>
        <w:autoSpaceDN w:val="0"/>
        <w:spacing w:after="132" w:line="220" w:lineRule="exact"/>
        <w:rPr>
          <w:lang w:val="ru-RU"/>
        </w:rPr>
      </w:pPr>
    </w:p>
    <w:p w:rsidR="00BB2439" w:rsidRPr="00A007A6" w:rsidRDefault="00877096">
      <w:pPr>
        <w:autoSpaceDE w:val="0"/>
        <w:autoSpaceDN w:val="0"/>
        <w:spacing w:after="0" w:line="230" w:lineRule="auto"/>
        <w:ind w:left="240"/>
        <w:rPr>
          <w:lang w:val="ru-RU"/>
        </w:rPr>
      </w:pPr>
      <w:r w:rsidRPr="00A007A6">
        <w:rPr>
          <w:rFonts w:ascii="Times New Roman" w:eastAsia="Times New Roman" w:hAnsi="Times New Roman"/>
          <w:color w:val="000000"/>
          <w:sz w:val="24"/>
          <w:lang w:val="ru-RU"/>
        </w:rPr>
        <w:t>—  Использовать географические вопросы как исследовательский инструмент познания;</w:t>
      </w:r>
    </w:p>
    <w:p w:rsidR="00BB2439" w:rsidRPr="00A007A6" w:rsidRDefault="00877096">
      <w:pPr>
        <w:autoSpaceDE w:val="0"/>
        <w:autoSpaceDN w:val="0"/>
        <w:spacing w:before="190" w:after="0" w:line="262" w:lineRule="auto"/>
        <w:ind w:left="240"/>
        <w:rPr>
          <w:lang w:val="ru-RU"/>
        </w:rPr>
      </w:pPr>
      <w:r w:rsidRPr="00A007A6">
        <w:rPr>
          <w:rFonts w:ascii="Times New Roman" w:eastAsia="Times New Roman" w:hAnsi="Times New Roman"/>
          <w:color w:val="000000"/>
          <w:sz w:val="24"/>
          <w:lang w:val="ru-RU"/>
        </w:rPr>
        <w:t xml:space="preserve">—  формулировать географические вопросы, фиксирующие разрыв между реальным и </w:t>
      </w:r>
      <w:r w:rsidRPr="00A007A6">
        <w:rPr>
          <w:lang w:val="ru-RU"/>
        </w:rPr>
        <w:br/>
      </w:r>
      <w:r w:rsidRPr="00A007A6">
        <w:rPr>
          <w:rFonts w:ascii="Times New Roman" w:eastAsia="Times New Roman" w:hAnsi="Times New Roman"/>
          <w:color w:val="000000"/>
          <w:sz w:val="24"/>
          <w:lang w:val="ru-RU"/>
        </w:rPr>
        <w:t>желательным состоянием ситуации, объекта, и самостоятельно устанавливать искомое и данное;</w:t>
      </w:r>
    </w:p>
    <w:p w:rsidR="00BB2439" w:rsidRPr="00A007A6" w:rsidRDefault="00877096">
      <w:pPr>
        <w:autoSpaceDE w:val="0"/>
        <w:autoSpaceDN w:val="0"/>
        <w:spacing w:before="190" w:after="0" w:line="271" w:lineRule="auto"/>
        <w:ind w:left="240" w:right="432"/>
        <w:rPr>
          <w:lang w:val="ru-RU"/>
        </w:rPr>
      </w:pPr>
      <w:r w:rsidRPr="00A007A6">
        <w:rPr>
          <w:rFonts w:ascii="Times New Roman" w:eastAsia="Times New Roman" w:hAnsi="Times New Roman"/>
          <w:color w:val="000000"/>
          <w:sz w:val="24"/>
          <w:lang w:val="ru-RU"/>
        </w:rPr>
        <w:t>—  формировать гипотезу об истинности собственных суждений и суждений других, аргументировать свою позицию, мнение по географическим аспектам различных вопросов и проблем;</w:t>
      </w:r>
    </w:p>
    <w:p w:rsidR="00BB2439" w:rsidRPr="00A007A6" w:rsidRDefault="00877096">
      <w:pPr>
        <w:autoSpaceDE w:val="0"/>
        <w:autoSpaceDN w:val="0"/>
        <w:spacing w:before="190" w:after="0"/>
        <w:ind w:left="240" w:right="144"/>
        <w:rPr>
          <w:lang w:val="ru-RU"/>
        </w:rPr>
      </w:pPr>
      <w:r w:rsidRPr="00A007A6">
        <w:rPr>
          <w:rFonts w:ascii="Times New Roman" w:eastAsia="Times New Roman" w:hAnsi="Times New Roman"/>
          <w:color w:val="000000"/>
          <w:sz w:val="24"/>
          <w:lang w:val="ru-RU"/>
        </w:rPr>
        <w:t>—  проводить по плану несложное географическое исследование, в том числе на краеведческом материале, по установлению особенностей изучаемых географических объектов, причинно-следственных связей и зависимостей между географическими объектами, процессами и явлениями;</w:t>
      </w:r>
    </w:p>
    <w:p w:rsidR="00BB2439" w:rsidRPr="00A007A6" w:rsidRDefault="00877096">
      <w:pPr>
        <w:autoSpaceDE w:val="0"/>
        <w:autoSpaceDN w:val="0"/>
        <w:spacing w:before="192" w:after="0" w:line="230" w:lineRule="auto"/>
        <w:ind w:left="240"/>
        <w:rPr>
          <w:lang w:val="ru-RU"/>
        </w:rPr>
      </w:pPr>
      <w:r w:rsidRPr="00A007A6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оценивать достоверность информации, полученной в ходе </w:t>
      </w:r>
      <w:proofErr w:type="spellStart"/>
      <w:proofErr w:type="gramStart"/>
      <w:r w:rsidRPr="00A007A6">
        <w:rPr>
          <w:rFonts w:ascii="Times New Roman" w:eastAsia="Times New Roman" w:hAnsi="Times New Roman"/>
          <w:color w:val="000000"/>
          <w:sz w:val="24"/>
          <w:lang w:val="ru-RU"/>
        </w:rPr>
        <w:t>гео</w:t>
      </w:r>
      <w:proofErr w:type="spellEnd"/>
      <w:r w:rsidRPr="00A007A6">
        <w:rPr>
          <w:rFonts w:ascii="Times New Roman" w:eastAsia="Times New Roman" w:hAnsi="Times New Roman"/>
          <w:color w:val="000000"/>
          <w:sz w:val="24"/>
          <w:lang w:val="ru-RU"/>
        </w:rPr>
        <w:t>​графического</w:t>
      </w:r>
      <w:proofErr w:type="gramEnd"/>
      <w:r w:rsidRPr="00A007A6">
        <w:rPr>
          <w:rFonts w:ascii="Times New Roman" w:eastAsia="Times New Roman" w:hAnsi="Times New Roman"/>
          <w:color w:val="000000"/>
          <w:sz w:val="24"/>
          <w:lang w:val="ru-RU"/>
        </w:rPr>
        <w:t xml:space="preserve"> исследования;</w:t>
      </w:r>
    </w:p>
    <w:p w:rsidR="00BB2439" w:rsidRPr="00A007A6" w:rsidRDefault="00877096">
      <w:pPr>
        <w:autoSpaceDE w:val="0"/>
        <w:autoSpaceDN w:val="0"/>
        <w:spacing w:before="190" w:after="0" w:line="262" w:lineRule="auto"/>
        <w:ind w:left="240" w:right="288"/>
        <w:rPr>
          <w:lang w:val="ru-RU"/>
        </w:rPr>
      </w:pPr>
      <w:r w:rsidRPr="00A007A6">
        <w:rPr>
          <w:rFonts w:ascii="Times New Roman" w:eastAsia="Times New Roman" w:hAnsi="Times New Roman"/>
          <w:color w:val="000000"/>
          <w:sz w:val="24"/>
          <w:lang w:val="ru-RU"/>
        </w:rPr>
        <w:t>—  самостоятельно формулировать обобщения и выводы по результатам проведённого наблюдения или исследования, оценивать достоверность полученных результатов и выводов;</w:t>
      </w:r>
    </w:p>
    <w:p w:rsidR="00BB2439" w:rsidRPr="00A007A6" w:rsidRDefault="00877096">
      <w:pPr>
        <w:autoSpaceDE w:val="0"/>
        <w:autoSpaceDN w:val="0"/>
        <w:spacing w:before="190" w:after="0" w:line="271" w:lineRule="auto"/>
        <w:ind w:left="240" w:right="288"/>
        <w:rPr>
          <w:lang w:val="ru-RU"/>
        </w:rPr>
      </w:pPr>
      <w:r w:rsidRPr="00A007A6">
        <w:rPr>
          <w:rFonts w:ascii="Times New Roman" w:eastAsia="Times New Roman" w:hAnsi="Times New Roman"/>
          <w:color w:val="000000"/>
          <w:sz w:val="24"/>
          <w:lang w:val="ru-RU"/>
        </w:rPr>
        <w:t>—  прогнозировать возможное дальнейшее развитие географических объектов, процессов и явлений, событий и их последствия в аналогичных или сходных ситуациях, а также выдвигать предположения об их развитии в изменяющихся условиях окружающей среды.</w:t>
      </w:r>
    </w:p>
    <w:p w:rsidR="00BB2439" w:rsidRPr="00A007A6" w:rsidRDefault="00877096">
      <w:pPr>
        <w:autoSpaceDE w:val="0"/>
        <w:autoSpaceDN w:val="0"/>
        <w:spacing w:before="178" w:after="0" w:line="230" w:lineRule="auto"/>
        <w:rPr>
          <w:lang w:val="ru-RU"/>
        </w:rPr>
      </w:pPr>
      <w:r w:rsidRPr="00A007A6">
        <w:rPr>
          <w:rFonts w:ascii="Times New Roman" w:eastAsia="Times New Roman" w:hAnsi="Times New Roman"/>
          <w:b/>
          <w:color w:val="000000"/>
          <w:sz w:val="24"/>
          <w:lang w:val="ru-RU"/>
        </w:rPr>
        <w:t>Работа с информацией</w:t>
      </w:r>
    </w:p>
    <w:p w:rsidR="00BB2439" w:rsidRPr="00A007A6" w:rsidRDefault="00877096">
      <w:pPr>
        <w:autoSpaceDE w:val="0"/>
        <w:autoSpaceDN w:val="0"/>
        <w:spacing w:before="178" w:after="0" w:line="271" w:lineRule="auto"/>
        <w:ind w:left="240"/>
        <w:rPr>
          <w:lang w:val="ru-RU"/>
        </w:rPr>
      </w:pPr>
      <w:r w:rsidRPr="00A007A6">
        <w:rPr>
          <w:rFonts w:ascii="Times New Roman" w:eastAsia="Times New Roman" w:hAnsi="Times New Roman"/>
          <w:color w:val="000000"/>
          <w:sz w:val="24"/>
          <w:lang w:val="ru-RU"/>
        </w:rPr>
        <w:t>—  применять различные методы,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критериев;</w:t>
      </w:r>
    </w:p>
    <w:p w:rsidR="00BB2439" w:rsidRPr="00A007A6" w:rsidRDefault="00877096">
      <w:pPr>
        <w:autoSpaceDE w:val="0"/>
        <w:autoSpaceDN w:val="0"/>
        <w:spacing w:before="190" w:after="0" w:line="262" w:lineRule="auto"/>
        <w:ind w:left="240"/>
        <w:rPr>
          <w:lang w:val="ru-RU"/>
        </w:rPr>
      </w:pPr>
      <w:r w:rsidRPr="00A007A6">
        <w:rPr>
          <w:rFonts w:ascii="Times New Roman" w:eastAsia="Times New Roman" w:hAnsi="Times New Roman"/>
          <w:color w:val="000000"/>
          <w:sz w:val="24"/>
          <w:lang w:val="ru-RU"/>
        </w:rPr>
        <w:t>—  выбирать, анализировать и интерпретировать географическую информацию различных видов и форм представления;</w:t>
      </w:r>
    </w:p>
    <w:p w:rsidR="00BB2439" w:rsidRPr="00A007A6" w:rsidRDefault="00877096">
      <w:pPr>
        <w:autoSpaceDE w:val="0"/>
        <w:autoSpaceDN w:val="0"/>
        <w:spacing w:before="190" w:after="0" w:line="262" w:lineRule="auto"/>
        <w:ind w:left="240" w:right="432"/>
        <w:rPr>
          <w:lang w:val="ru-RU"/>
        </w:rPr>
      </w:pPr>
      <w:r w:rsidRPr="00A007A6">
        <w:rPr>
          <w:rFonts w:ascii="Times New Roman" w:eastAsia="Times New Roman" w:hAnsi="Times New Roman"/>
          <w:color w:val="000000"/>
          <w:sz w:val="24"/>
          <w:lang w:val="ru-RU"/>
        </w:rPr>
        <w:t>—  находить сходные аргументы, подтверждающие или опровергающие одну и ту же идею, в различных источниках географической информации;</w:t>
      </w:r>
    </w:p>
    <w:p w:rsidR="00BB2439" w:rsidRPr="00A007A6" w:rsidRDefault="00877096">
      <w:pPr>
        <w:autoSpaceDE w:val="0"/>
        <w:autoSpaceDN w:val="0"/>
        <w:spacing w:before="190" w:after="0" w:line="230" w:lineRule="auto"/>
        <w:ind w:left="240"/>
        <w:rPr>
          <w:lang w:val="ru-RU"/>
        </w:rPr>
      </w:pPr>
      <w:r w:rsidRPr="00A007A6">
        <w:rPr>
          <w:rFonts w:ascii="Times New Roman" w:eastAsia="Times New Roman" w:hAnsi="Times New Roman"/>
          <w:color w:val="000000"/>
          <w:sz w:val="24"/>
          <w:lang w:val="ru-RU"/>
        </w:rPr>
        <w:t>—  самостоятельно выбирать оптимальную форму представления географической информации;</w:t>
      </w:r>
    </w:p>
    <w:p w:rsidR="00BB2439" w:rsidRPr="00A007A6" w:rsidRDefault="00877096">
      <w:pPr>
        <w:autoSpaceDE w:val="0"/>
        <w:autoSpaceDN w:val="0"/>
        <w:spacing w:before="190" w:after="0" w:line="262" w:lineRule="auto"/>
        <w:ind w:left="240" w:right="144"/>
        <w:rPr>
          <w:lang w:val="ru-RU"/>
        </w:rPr>
      </w:pPr>
      <w:r w:rsidRPr="00A007A6">
        <w:rPr>
          <w:rFonts w:ascii="Times New Roman" w:eastAsia="Times New Roman" w:hAnsi="Times New Roman"/>
          <w:color w:val="000000"/>
          <w:sz w:val="24"/>
          <w:lang w:val="ru-RU"/>
        </w:rPr>
        <w:t>—  оценивать надёжность географической информации по критериям, предложенным учителем или сформулированным самостоятельно;</w:t>
      </w:r>
    </w:p>
    <w:p w:rsidR="00BB2439" w:rsidRPr="00A007A6" w:rsidRDefault="00877096">
      <w:pPr>
        <w:autoSpaceDE w:val="0"/>
        <w:autoSpaceDN w:val="0"/>
        <w:spacing w:before="192" w:after="0" w:line="230" w:lineRule="auto"/>
        <w:ind w:left="240"/>
        <w:rPr>
          <w:lang w:val="ru-RU"/>
        </w:rPr>
      </w:pPr>
      <w:r w:rsidRPr="00A007A6">
        <w:rPr>
          <w:rFonts w:ascii="Times New Roman" w:eastAsia="Times New Roman" w:hAnsi="Times New Roman"/>
          <w:color w:val="000000"/>
          <w:sz w:val="24"/>
          <w:lang w:val="ru-RU"/>
        </w:rPr>
        <w:t>—  систематизировать географическую информацию в разных формах.</w:t>
      </w:r>
    </w:p>
    <w:p w:rsidR="00BB2439" w:rsidRPr="00A007A6" w:rsidRDefault="00877096">
      <w:pPr>
        <w:autoSpaceDE w:val="0"/>
        <w:autoSpaceDN w:val="0"/>
        <w:spacing w:before="180" w:after="0" w:line="230" w:lineRule="auto"/>
        <w:rPr>
          <w:lang w:val="ru-RU"/>
        </w:rPr>
      </w:pPr>
      <w:r w:rsidRPr="00A007A6">
        <w:rPr>
          <w:rFonts w:ascii="Times New Roman" w:eastAsia="Times New Roman" w:hAnsi="Times New Roman"/>
          <w:b/>
          <w:color w:val="000000"/>
          <w:sz w:val="24"/>
          <w:lang w:val="ru-RU"/>
        </w:rPr>
        <w:t>Овладению универсальными коммуникативными действиями:</w:t>
      </w:r>
    </w:p>
    <w:p w:rsidR="00BB2439" w:rsidRPr="00A007A6" w:rsidRDefault="00877096">
      <w:pPr>
        <w:autoSpaceDE w:val="0"/>
        <w:autoSpaceDN w:val="0"/>
        <w:spacing w:before="190" w:after="0" w:line="230" w:lineRule="auto"/>
        <w:rPr>
          <w:lang w:val="ru-RU"/>
        </w:rPr>
      </w:pPr>
      <w:r w:rsidRPr="00A007A6">
        <w:rPr>
          <w:rFonts w:ascii="Times New Roman" w:eastAsia="Times New Roman" w:hAnsi="Times New Roman"/>
          <w:b/>
          <w:color w:val="000000"/>
          <w:sz w:val="24"/>
          <w:lang w:val="ru-RU"/>
        </w:rPr>
        <w:t>Общение</w:t>
      </w:r>
    </w:p>
    <w:p w:rsidR="00BB2439" w:rsidRPr="00A007A6" w:rsidRDefault="00877096">
      <w:pPr>
        <w:autoSpaceDE w:val="0"/>
        <w:autoSpaceDN w:val="0"/>
        <w:spacing w:before="178" w:after="0" w:line="262" w:lineRule="auto"/>
        <w:ind w:left="240" w:right="864"/>
        <w:rPr>
          <w:lang w:val="ru-RU"/>
        </w:rPr>
      </w:pPr>
      <w:r w:rsidRPr="00A007A6">
        <w:rPr>
          <w:rFonts w:ascii="Times New Roman" w:eastAsia="Times New Roman" w:hAnsi="Times New Roman"/>
          <w:color w:val="000000"/>
          <w:sz w:val="24"/>
          <w:lang w:val="ru-RU"/>
        </w:rPr>
        <w:t>—  формулировать суждения, выражать свою точку зрения по географическим аспектам различных вопросов в устных и письменных текстах;</w:t>
      </w:r>
    </w:p>
    <w:p w:rsidR="00BB2439" w:rsidRPr="00A007A6" w:rsidRDefault="00877096">
      <w:pPr>
        <w:autoSpaceDE w:val="0"/>
        <w:autoSpaceDN w:val="0"/>
        <w:spacing w:before="190" w:after="0" w:line="262" w:lineRule="auto"/>
        <w:ind w:left="240"/>
        <w:rPr>
          <w:lang w:val="ru-RU"/>
        </w:rPr>
      </w:pPr>
      <w:r w:rsidRPr="00A007A6">
        <w:rPr>
          <w:rFonts w:ascii="Times New Roman" w:eastAsia="Times New Roman" w:hAnsi="Times New Roman"/>
          <w:color w:val="000000"/>
          <w:sz w:val="24"/>
          <w:lang w:val="ru-RU"/>
        </w:rPr>
        <w:t>—  в ходе диалога и/или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BB2439" w:rsidRPr="00A007A6" w:rsidRDefault="00877096">
      <w:pPr>
        <w:autoSpaceDE w:val="0"/>
        <w:autoSpaceDN w:val="0"/>
        <w:spacing w:before="190" w:after="0" w:line="262" w:lineRule="auto"/>
        <w:ind w:left="240" w:right="144"/>
        <w:rPr>
          <w:lang w:val="ru-RU"/>
        </w:rPr>
      </w:pPr>
      <w:r w:rsidRPr="00A007A6">
        <w:rPr>
          <w:rFonts w:ascii="Times New Roman" w:eastAsia="Times New Roman" w:hAnsi="Times New Roman"/>
          <w:color w:val="000000"/>
          <w:sz w:val="24"/>
          <w:lang w:val="ru-RU"/>
        </w:rPr>
        <w:t>—  сопоставлять свои суждения по географическим вопросам с суждениями других участников диалога, обнаруживать различие и сходство позиций;</w:t>
      </w:r>
    </w:p>
    <w:p w:rsidR="00BB2439" w:rsidRPr="00A007A6" w:rsidRDefault="00877096">
      <w:pPr>
        <w:autoSpaceDE w:val="0"/>
        <w:autoSpaceDN w:val="0"/>
        <w:spacing w:before="190" w:after="0" w:line="230" w:lineRule="auto"/>
        <w:ind w:left="240"/>
        <w:rPr>
          <w:lang w:val="ru-RU"/>
        </w:rPr>
      </w:pPr>
      <w:r w:rsidRPr="00A007A6">
        <w:rPr>
          <w:rFonts w:ascii="Times New Roman" w:eastAsia="Times New Roman" w:hAnsi="Times New Roman"/>
          <w:color w:val="000000"/>
          <w:sz w:val="24"/>
          <w:lang w:val="ru-RU"/>
        </w:rPr>
        <w:t>—  публично представлять результаты выполненного исследования или проекта.</w:t>
      </w:r>
    </w:p>
    <w:p w:rsidR="00BB2439" w:rsidRPr="00A007A6" w:rsidRDefault="00877096">
      <w:pPr>
        <w:autoSpaceDE w:val="0"/>
        <w:autoSpaceDN w:val="0"/>
        <w:spacing w:before="178" w:after="0" w:line="230" w:lineRule="auto"/>
        <w:rPr>
          <w:lang w:val="ru-RU"/>
        </w:rPr>
      </w:pPr>
      <w:r w:rsidRPr="00A007A6">
        <w:rPr>
          <w:rFonts w:ascii="Times New Roman" w:eastAsia="Times New Roman" w:hAnsi="Times New Roman"/>
          <w:b/>
          <w:color w:val="000000"/>
          <w:sz w:val="24"/>
          <w:lang w:val="ru-RU"/>
        </w:rPr>
        <w:t>Совместная деятельность (сотрудничество)</w:t>
      </w:r>
    </w:p>
    <w:p w:rsidR="00BB2439" w:rsidRPr="00A007A6" w:rsidRDefault="00877096">
      <w:pPr>
        <w:autoSpaceDE w:val="0"/>
        <w:autoSpaceDN w:val="0"/>
        <w:spacing w:before="178" w:after="0" w:line="230" w:lineRule="auto"/>
        <w:ind w:left="240"/>
        <w:rPr>
          <w:lang w:val="ru-RU"/>
        </w:rPr>
      </w:pPr>
      <w:r w:rsidRPr="00A007A6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принимать цель совместной деятельности при выполнении </w:t>
      </w:r>
      <w:proofErr w:type="gramStart"/>
      <w:r w:rsidRPr="00A007A6">
        <w:rPr>
          <w:rFonts w:ascii="Times New Roman" w:eastAsia="Times New Roman" w:hAnsi="Times New Roman"/>
          <w:color w:val="000000"/>
          <w:sz w:val="24"/>
          <w:lang w:val="ru-RU"/>
        </w:rPr>
        <w:t>учебных</w:t>
      </w:r>
      <w:proofErr w:type="gramEnd"/>
      <w:r w:rsidRPr="00A007A6">
        <w:rPr>
          <w:rFonts w:ascii="Times New Roman" w:eastAsia="Times New Roman" w:hAnsi="Times New Roman"/>
          <w:color w:val="000000"/>
          <w:sz w:val="24"/>
          <w:lang w:val="ru-RU"/>
        </w:rPr>
        <w:t xml:space="preserve"> географических</w:t>
      </w:r>
    </w:p>
    <w:p w:rsidR="00BB2439" w:rsidRPr="00A007A6" w:rsidRDefault="00BB2439">
      <w:pPr>
        <w:rPr>
          <w:lang w:val="ru-RU"/>
        </w:rPr>
        <w:sectPr w:rsidR="00BB2439" w:rsidRPr="00A007A6">
          <w:pgSz w:w="11900" w:h="16840"/>
          <w:pgMar w:top="352" w:right="794" w:bottom="324" w:left="846" w:header="720" w:footer="720" w:gutter="0"/>
          <w:cols w:space="720" w:equalWidth="0">
            <w:col w:w="10260" w:space="0"/>
          </w:cols>
          <w:docGrid w:linePitch="360"/>
        </w:sectPr>
      </w:pPr>
    </w:p>
    <w:p w:rsidR="00BB2439" w:rsidRPr="00A007A6" w:rsidRDefault="00BB2439">
      <w:pPr>
        <w:autoSpaceDE w:val="0"/>
        <w:autoSpaceDN w:val="0"/>
        <w:spacing w:after="66" w:line="220" w:lineRule="exact"/>
        <w:rPr>
          <w:lang w:val="ru-RU"/>
        </w:rPr>
      </w:pPr>
    </w:p>
    <w:p w:rsidR="00BB2439" w:rsidRPr="00A007A6" w:rsidRDefault="00877096">
      <w:pPr>
        <w:autoSpaceDE w:val="0"/>
        <w:autoSpaceDN w:val="0"/>
        <w:spacing w:after="0" w:line="262" w:lineRule="auto"/>
        <w:ind w:left="420"/>
        <w:rPr>
          <w:lang w:val="ru-RU"/>
        </w:rPr>
      </w:pPr>
      <w:r w:rsidRPr="00A007A6">
        <w:rPr>
          <w:rFonts w:ascii="Times New Roman" w:eastAsia="Times New Roman" w:hAnsi="Times New Roman"/>
          <w:color w:val="000000"/>
          <w:sz w:val="24"/>
          <w:lang w:val="ru-RU"/>
        </w:rPr>
        <w:t>проектов,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BB2439" w:rsidRPr="00A007A6" w:rsidRDefault="00877096">
      <w:pPr>
        <w:autoSpaceDE w:val="0"/>
        <w:autoSpaceDN w:val="0"/>
        <w:spacing w:before="190" w:after="0" w:line="281" w:lineRule="auto"/>
        <w:ind w:left="420" w:right="144"/>
        <w:rPr>
          <w:lang w:val="ru-RU"/>
        </w:rPr>
      </w:pPr>
      <w:r w:rsidRPr="00A007A6">
        <w:rPr>
          <w:rFonts w:ascii="Times New Roman" w:eastAsia="Times New Roman" w:hAnsi="Times New Roman"/>
          <w:color w:val="000000"/>
          <w:sz w:val="24"/>
          <w:lang w:val="ru-RU"/>
        </w:rPr>
        <w:t>—  планировать организацию совместной работы, при выполнении учебных географических проектов определять свою роль (с учётом предпочтений и возможностей всех участников взаимодействия), участвовать в групповых формах работы, 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BB2439" w:rsidRPr="00A007A6" w:rsidRDefault="00877096">
      <w:pPr>
        <w:autoSpaceDE w:val="0"/>
        <w:autoSpaceDN w:val="0"/>
        <w:spacing w:before="190" w:after="0" w:line="271" w:lineRule="auto"/>
        <w:ind w:left="420"/>
        <w:rPr>
          <w:lang w:val="ru-RU"/>
        </w:rPr>
      </w:pPr>
      <w:r w:rsidRPr="00A007A6">
        <w:rPr>
          <w:rFonts w:ascii="Times New Roman" w:eastAsia="Times New Roman" w:hAnsi="Times New Roman"/>
          <w:color w:val="000000"/>
          <w:sz w:val="24"/>
          <w:lang w:val="ru-RU"/>
        </w:rPr>
        <w:t xml:space="preserve">—  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результатов, разделять сферу </w:t>
      </w:r>
      <w:r w:rsidRPr="00A007A6">
        <w:rPr>
          <w:lang w:val="ru-RU"/>
        </w:rPr>
        <w:br/>
      </w:r>
      <w:r w:rsidRPr="00A007A6">
        <w:rPr>
          <w:rFonts w:ascii="Times New Roman" w:eastAsia="Times New Roman" w:hAnsi="Times New Roman"/>
          <w:color w:val="000000"/>
          <w:sz w:val="24"/>
          <w:lang w:val="ru-RU"/>
        </w:rPr>
        <w:t>ответственности.</w:t>
      </w:r>
    </w:p>
    <w:p w:rsidR="00BB2439" w:rsidRPr="00A007A6" w:rsidRDefault="00877096">
      <w:pPr>
        <w:autoSpaceDE w:val="0"/>
        <w:autoSpaceDN w:val="0"/>
        <w:spacing w:before="180" w:after="0" w:line="230" w:lineRule="auto"/>
        <w:ind w:left="180"/>
        <w:rPr>
          <w:lang w:val="ru-RU"/>
        </w:rPr>
      </w:pPr>
      <w:r w:rsidRPr="00A007A6">
        <w:rPr>
          <w:rFonts w:ascii="Times New Roman" w:eastAsia="Times New Roman" w:hAnsi="Times New Roman"/>
          <w:b/>
          <w:color w:val="000000"/>
          <w:sz w:val="24"/>
          <w:lang w:val="ru-RU"/>
        </w:rPr>
        <w:t>Овладению универсальными учебными регулятивными действиями:</w:t>
      </w:r>
    </w:p>
    <w:p w:rsidR="00BB2439" w:rsidRPr="00A007A6" w:rsidRDefault="00877096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A007A6">
        <w:rPr>
          <w:rFonts w:ascii="Times New Roman" w:eastAsia="Times New Roman" w:hAnsi="Times New Roman"/>
          <w:b/>
          <w:color w:val="000000"/>
          <w:sz w:val="24"/>
          <w:lang w:val="ru-RU"/>
        </w:rPr>
        <w:t>Самоорганизация</w:t>
      </w:r>
    </w:p>
    <w:p w:rsidR="00BB2439" w:rsidRPr="00A007A6" w:rsidRDefault="00877096">
      <w:pPr>
        <w:autoSpaceDE w:val="0"/>
        <w:autoSpaceDN w:val="0"/>
        <w:spacing w:before="178" w:after="0" w:line="271" w:lineRule="auto"/>
        <w:ind w:left="420" w:right="288"/>
        <w:rPr>
          <w:lang w:val="ru-RU"/>
        </w:rPr>
      </w:pPr>
      <w:r w:rsidRPr="00A007A6">
        <w:rPr>
          <w:rFonts w:ascii="Times New Roman" w:eastAsia="Times New Roman" w:hAnsi="Times New Roman"/>
          <w:color w:val="000000"/>
          <w:sz w:val="24"/>
          <w:lang w:val="ru-RU"/>
        </w:rPr>
        <w:t>—  самостоятельно составлять алгоритм решения географических задач и выбирать способ их решения с учётом имеющихся ресурсов и собственных возможностей, аргументировать предлагаемые варианты решений;</w:t>
      </w:r>
    </w:p>
    <w:p w:rsidR="00BB2439" w:rsidRPr="00A007A6" w:rsidRDefault="00877096">
      <w:pPr>
        <w:autoSpaceDE w:val="0"/>
        <w:autoSpaceDN w:val="0"/>
        <w:spacing w:before="190" w:after="0" w:line="271" w:lineRule="auto"/>
        <w:ind w:left="420" w:right="720"/>
        <w:rPr>
          <w:lang w:val="ru-RU"/>
        </w:rPr>
      </w:pPr>
      <w:r w:rsidRPr="00A007A6">
        <w:rPr>
          <w:rFonts w:ascii="Times New Roman" w:eastAsia="Times New Roman" w:hAnsi="Times New Roman"/>
          <w:color w:val="000000"/>
          <w:sz w:val="24"/>
          <w:lang w:val="ru-RU"/>
        </w:rPr>
        <w:t>—  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объекте.</w:t>
      </w:r>
    </w:p>
    <w:p w:rsidR="00BB2439" w:rsidRPr="00A007A6" w:rsidRDefault="00877096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A007A6">
        <w:rPr>
          <w:rFonts w:ascii="Times New Roman" w:eastAsia="Times New Roman" w:hAnsi="Times New Roman"/>
          <w:b/>
          <w:color w:val="000000"/>
          <w:sz w:val="24"/>
          <w:lang w:val="ru-RU"/>
        </w:rPr>
        <w:t>Самоконтроль (рефлексия)</w:t>
      </w:r>
    </w:p>
    <w:p w:rsidR="00BB2439" w:rsidRPr="00A007A6" w:rsidRDefault="00877096">
      <w:pPr>
        <w:autoSpaceDE w:val="0"/>
        <w:autoSpaceDN w:val="0"/>
        <w:spacing w:before="178" w:after="0" w:line="230" w:lineRule="auto"/>
        <w:ind w:left="420"/>
        <w:rPr>
          <w:lang w:val="ru-RU"/>
        </w:rPr>
      </w:pPr>
      <w:r w:rsidRPr="00A007A6">
        <w:rPr>
          <w:rFonts w:ascii="Times New Roman" w:eastAsia="Times New Roman" w:hAnsi="Times New Roman"/>
          <w:color w:val="000000"/>
          <w:sz w:val="24"/>
          <w:lang w:val="ru-RU"/>
        </w:rPr>
        <w:t>—  владеть способами самоконтроля и рефлексии;</w:t>
      </w:r>
    </w:p>
    <w:p w:rsidR="00BB2439" w:rsidRPr="00A007A6" w:rsidRDefault="00877096">
      <w:pPr>
        <w:autoSpaceDE w:val="0"/>
        <w:autoSpaceDN w:val="0"/>
        <w:spacing w:before="190" w:after="0" w:line="262" w:lineRule="auto"/>
        <w:ind w:left="420" w:right="288"/>
        <w:rPr>
          <w:lang w:val="ru-RU"/>
        </w:rPr>
      </w:pPr>
      <w:r w:rsidRPr="00A007A6">
        <w:rPr>
          <w:rFonts w:ascii="Times New Roman" w:eastAsia="Times New Roman" w:hAnsi="Times New Roman"/>
          <w:color w:val="000000"/>
          <w:sz w:val="24"/>
          <w:lang w:val="ru-RU"/>
        </w:rPr>
        <w:t>—  объяснять причины достижения (</w:t>
      </w:r>
      <w:proofErr w:type="spellStart"/>
      <w:r w:rsidRPr="00A007A6">
        <w:rPr>
          <w:rFonts w:ascii="Times New Roman" w:eastAsia="Times New Roman" w:hAnsi="Times New Roman"/>
          <w:color w:val="000000"/>
          <w:sz w:val="24"/>
          <w:lang w:val="ru-RU"/>
        </w:rPr>
        <w:t>недостижения</w:t>
      </w:r>
      <w:proofErr w:type="spellEnd"/>
      <w:r w:rsidRPr="00A007A6">
        <w:rPr>
          <w:rFonts w:ascii="Times New Roman" w:eastAsia="Times New Roman" w:hAnsi="Times New Roman"/>
          <w:color w:val="000000"/>
          <w:sz w:val="24"/>
          <w:lang w:val="ru-RU"/>
        </w:rPr>
        <w:t>) результатов деятельности, давать оценку приобретённому опыту;</w:t>
      </w:r>
    </w:p>
    <w:p w:rsidR="00BB2439" w:rsidRPr="00A007A6" w:rsidRDefault="00877096">
      <w:pPr>
        <w:autoSpaceDE w:val="0"/>
        <w:autoSpaceDN w:val="0"/>
        <w:spacing w:before="190" w:after="0" w:line="262" w:lineRule="auto"/>
        <w:ind w:left="420"/>
        <w:rPr>
          <w:lang w:val="ru-RU"/>
        </w:rPr>
      </w:pPr>
      <w:r w:rsidRPr="00A007A6">
        <w:rPr>
          <w:rFonts w:ascii="Times New Roman" w:eastAsia="Times New Roman" w:hAnsi="Times New Roman"/>
          <w:color w:val="000000"/>
          <w:sz w:val="24"/>
          <w:lang w:val="ru-RU"/>
        </w:rPr>
        <w:t>—  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BB2439" w:rsidRPr="00A007A6" w:rsidRDefault="00877096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A007A6">
        <w:rPr>
          <w:rFonts w:ascii="Times New Roman" w:eastAsia="Times New Roman" w:hAnsi="Times New Roman"/>
          <w:color w:val="000000"/>
          <w:sz w:val="24"/>
          <w:lang w:val="ru-RU"/>
        </w:rPr>
        <w:t>—  оценивать соответствие результата цели и условиям</w:t>
      </w:r>
    </w:p>
    <w:p w:rsidR="00BB2439" w:rsidRPr="00A007A6" w:rsidRDefault="00877096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A007A6">
        <w:rPr>
          <w:rFonts w:ascii="Times New Roman" w:eastAsia="Times New Roman" w:hAnsi="Times New Roman"/>
          <w:b/>
          <w:color w:val="000000"/>
          <w:sz w:val="24"/>
          <w:lang w:val="ru-RU"/>
        </w:rPr>
        <w:t>Принятие себя и других</w:t>
      </w:r>
    </w:p>
    <w:p w:rsidR="00BB2439" w:rsidRPr="00A007A6" w:rsidRDefault="00877096">
      <w:pPr>
        <w:autoSpaceDE w:val="0"/>
        <w:autoSpaceDN w:val="0"/>
        <w:spacing w:before="178" w:after="0" w:line="230" w:lineRule="auto"/>
        <w:ind w:left="420"/>
        <w:rPr>
          <w:lang w:val="ru-RU"/>
        </w:rPr>
      </w:pPr>
      <w:r w:rsidRPr="00A007A6">
        <w:rPr>
          <w:rFonts w:ascii="Times New Roman" w:eastAsia="Times New Roman" w:hAnsi="Times New Roman"/>
          <w:color w:val="000000"/>
          <w:sz w:val="24"/>
          <w:lang w:val="ru-RU"/>
        </w:rPr>
        <w:t>—  осознанно относиться к другому человеку, его мнению;</w:t>
      </w:r>
    </w:p>
    <w:p w:rsidR="00BB2439" w:rsidRPr="00A007A6" w:rsidRDefault="00877096">
      <w:pPr>
        <w:autoSpaceDE w:val="0"/>
        <w:autoSpaceDN w:val="0"/>
        <w:spacing w:before="192" w:after="0" w:line="230" w:lineRule="auto"/>
        <w:ind w:left="420"/>
        <w:rPr>
          <w:lang w:val="ru-RU"/>
        </w:rPr>
      </w:pPr>
      <w:r w:rsidRPr="00A007A6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признавать своё право на ошибку и такое же право </w:t>
      </w:r>
      <w:proofErr w:type="gramStart"/>
      <w:r w:rsidRPr="00A007A6">
        <w:rPr>
          <w:rFonts w:ascii="Times New Roman" w:eastAsia="Times New Roman" w:hAnsi="Times New Roman"/>
          <w:color w:val="000000"/>
          <w:sz w:val="24"/>
          <w:lang w:val="ru-RU"/>
        </w:rPr>
        <w:t>другого</w:t>
      </w:r>
      <w:proofErr w:type="gramEnd"/>
      <w:r w:rsidRPr="00A007A6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BB2439" w:rsidRPr="00A007A6" w:rsidRDefault="00877096">
      <w:pPr>
        <w:autoSpaceDE w:val="0"/>
        <w:autoSpaceDN w:val="0"/>
        <w:spacing w:before="324" w:after="0" w:line="230" w:lineRule="auto"/>
        <w:rPr>
          <w:lang w:val="ru-RU"/>
        </w:rPr>
      </w:pPr>
      <w:r w:rsidRPr="00A007A6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BB2439" w:rsidRPr="00A007A6" w:rsidRDefault="00877096">
      <w:pPr>
        <w:autoSpaceDE w:val="0"/>
        <w:autoSpaceDN w:val="0"/>
        <w:spacing w:before="226" w:after="0" w:line="262" w:lineRule="auto"/>
        <w:ind w:left="420"/>
        <w:rPr>
          <w:lang w:val="ru-RU"/>
        </w:rPr>
      </w:pPr>
      <w:r w:rsidRPr="00A007A6">
        <w:rPr>
          <w:rFonts w:ascii="Times New Roman" w:eastAsia="Times New Roman" w:hAnsi="Times New Roman"/>
          <w:color w:val="000000"/>
          <w:sz w:val="24"/>
          <w:lang w:val="ru-RU"/>
        </w:rPr>
        <w:t>—  Приводить примеры географических объектов, процессов и явлений, изучаемых различными ветвями географической науки;</w:t>
      </w:r>
    </w:p>
    <w:p w:rsidR="00BB2439" w:rsidRPr="00A007A6" w:rsidRDefault="00877096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A007A6">
        <w:rPr>
          <w:rFonts w:ascii="Times New Roman" w:eastAsia="Times New Roman" w:hAnsi="Times New Roman"/>
          <w:color w:val="000000"/>
          <w:sz w:val="24"/>
          <w:lang w:val="ru-RU"/>
        </w:rPr>
        <w:t>—  приводить примеры методов исследования, применяемых в географии;</w:t>
      </w:r>
    </w:p>
    <w:p w:rsidR="00BB2439" w:rsidRPr="00A007A6" w:rsidRDefault="00877096">
      <w:pPr>
        <w:autoSpaceDE w:val="0"/>
        <w:autoSpaceDN w:val="0"/>
        <w:spacing w:before="190" w:after="0" w:line="271" w:lineRule="auto"/>
        <w:ind w:left="420" w:right="288"/>
        <w:rPr>
          <w:lang w:val="ru-RU"/>
        </w:rPr>
      </w:pPr>
      <w:r w:rsidRPr="00A007A6">
        <w:rPr>
          <w:rFonts w:ascii="Times New Roman" w:eastAsia="Times New Roman" w:hAnsi="Times New Roman"/>
          <w:color w:val="000000"/>
          <w:sz w:val="24"/>
          <w:lang w:val="ru-RU"/>
        </w:rPr>
        <w:t xml:space="preserve">—  выбирать источники географической информации (картографические, текстовые, видео и фотоизображения, </w:t>
      </w:r>
      <w:proofErr w:type="spellStart"/>
      <w:r w:rsidRPr="00A007A6">
        <w:rPr>
          <w:rFonts w:ascii="Times New Roman" w:eastAsia="Times New Roman" w:hAnsi="Times New Roman"/>
          <w:color w:val="000000"/>
          <w:sz w:val="24"/>
          <w:lang w:val="ru-RU"/>
        </w:rPr>
        <w:t>интернет-ресурсы</w:t>
      </w:r>
      <w:proofErr w:type="spellEnd"/>
      <w:r w:rsidRPr="00A007A6">
        <w:rPr>
          <w:rFonts w:ascii="Times New Roman" w:eastAsia="Times New Roman" w:hAnsi="Times New Roman"/>
          <w:color w:val="000000"/>
          <w:sz w:val="24"/>
          <w:lang w:val="ru-RU"/>
        </w:rPr>
        <w:t>), необходимые для изучения истории географических открытий и важнейших географических исследований современности;</w:t>
      </w:r>
    </w:p>
    <w:p w:rsidR="00BB2439" w:rsidRPr="00A007A6" w:rsidRDefault="00877096">
      <w:pPr>
        <w:autoSpaceDE w:val="0"/>
        <w:autoSpaceDN w:val="0"/>
        <w:spacing w:before="190" w:after="0" w:line="262" w:lineRule="auto"/>
        <w:ind w:left="420" w:right="1008"/>
        <w:rPr>
          <w:lang w:val="ru-RU"/>
        </w:rPr>
      </w:pPr>
      <w:r w:rsidRPr="00A007A6">
        <w:rPr>
          <w:rFonts w:ascii="Times New Roman" w:eastAsia="Times New Roman" w:hAnsi="Times New Roman"/>
          <w:color w:val="000000"/>
          <w:sz w:val="24"/>
          <w:lang w:val="ru-RU"/>
        </w:rPr>
        <w:t>—  интегрировать и интерпретировать информацию о путешествиях и географических исследованиях Земли, представленную в одном или нескольких источниках;</w:t>
      </w:r>
    </w:p>
    <w:p w:rsidR="00BB2439" w:rsidRPr="00A007A6" w:rsidRDefault="00877096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A007A6">
        <w:rPr>
          <w:rFonts w:ascii="Times New Roman" w:eastAsia="Times New Roman" w:hAnsi="Times New Roman"/>
          <w:color w:val="000000"/>
          <w:sz w:val="24"/>
          <w:lang w:val="ru-RU"/>
        </w:rPr>
        <w:t>—  различать вклад великих путешественников в географическое изучение Земли;</w:t>
      </w:r>
    </w:p>
    <w:p w:rsidR="00BB2439" w:rsidRPr="00A007A6" w:rsidRDefault="00877096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A007A6">
        <w:rPr>
          <w:rFonts w:ascii="Times New Roman" w:eastAsia="Times New Roman" w:hAnsi="Times New Roman"/>
          <w:color w:val="000000"/>
          <w:sz w:val="24"/>
          <w:lang w:val="ru-RU"/>
        </w:rPr>
        <w:t>—  описывать и сравнивать маршруты их путешествий;</w:t>
      </w:r>
    </w:p>
    <w:p w:rsidR="00BB2439" w:rsidRPr="00A007A6" w:rsidRDefault="00BB2439">
      <w:pPr>
        <w:rPr>
          <w:lang w:val="ru-RU"/>
        </w:rPr>
        <w:sectPr w:rsidR="00BB2439" w:rsidRPr="00A007A6">
          <w:pgSz w:w="11900" w:h="16840"/>
          <w:pgMar w:top="286" w:right="818" w:bottom="308" w:left="666" w:header="720" w:footer="720" w:gutter="0"/>
          <w:cols w:space="720" w:equalWidth="0">
            <w:col w:w="10416" w:space="0"/>
          </w:cols>
          <w:docGrid w:linePitch="360"/>
        </w:sectPr>
      </w:pPr>
    </w:p>
    <w:p w:rsidR="00BB2439" w:rsidRPr="00A007A6" w:rsidRDefault="00BB2439">
      <w:pPr>
        <w:autoSpaceDE w:val="0"/>
        <w:autoSpaceDN w:val="0"/>
        <w:spacing w:after="138" w:line="220" w:lineRule="exact"/>
        <w:rPr>
          <w:lang w:val="ru-RU"/>
        </w:rPr>
      </w:pPr>
    </w:p>
    <w:p w:rsidR="00BB2439" w:rsidRPr="00A007A6" w:rsidRDefault="00877096">
      <w:pPr>
        <w:autoSpaceDE w:val="0"/>
        <w:autoSpaceDN w:val="0"/>
        <w:spacing w:after="0" w:line="348" w:lineRule="auto"/>
        <w:rPr>
          <w:lang w:val="ru-RU"/>
        </w:rPr>
      </w:pPr>
      <w:proofErr w:type="gramStart"/>
      <w:r w:rsidRPr="00A007A6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находить в различных источниках информации (включая </w:t>
      </w:r>
      <w:proofErr w:type="spellStart"/>
      <w:r w:rsidRPr="00A007A6">
        <w:rPr>
          <w:rFonts w:ascii="Times New Roman" w:eastAsia="Times New Roman" w:hAnsi="Times New Roman"/>
          <w:color w:val="000000"/>
          <w:sz w:val="24"/>
          <w:lang w:val="ru-RU"/>
        </w:rPr>
        <w:t>интернет-ресурсы</w:t>
      </w:r>
      <w:proofErr w:type="spellEnd"/>
      <w:r w:rsidRPr="00A007A6">
        <w:rPr>
          <w:rFonts w:ascii="Times New Roman" w:eastAsia="Times New Roman" w:hAnsi="Times New Roman"/>
          <w:color w:val="000000"/>
          <w:sz w:val="24"/>
          <w:lang w:val="ru-RU"/>
        </w:rPr>
        <w:t xml:space="preserve">) факты, </w:t>
      </w:r>
      <w:r w:rsidRPr="00A007A6">
        <w:rPr>
          <w:lang w:val="ru-RU"/>
        </w:rPr>
        <w:br/>
      </w:r>
      <w:r w:rsidRPr="00A007A6">
        <w:rPr>
          <w:rFonts w:ascii="Times New Roman" w:eastAsia="Times New Roman" w:hAnsi="Times New Roman"/>
          <w:color w:val="000000"/>
          <w:sz w:val="24"/>
          <w:lang w:val="ru-RU"/>
        </w:rPr>
        <w:t>позволяющие оценить вклад российских путешественников и исследователей в развитие знаний о Земле;</w:t>
      </w:r>
      <w:r w:rsidRPr="00A007A6">
        <w:rPr>
          <w:lang w:val="ru-RU"/>
        </w:rPr>
        <w:br/>
      </w:r>
      <w:r w:rsidRPr="00A007A6">
        <w:rPr>
          <w:rFonts w:ascii="Times New Roman" w:eastAsia="Times New Roman" w:hAnsi="Times New Roman"/>
          <w:color w:val="000000"/>
          <w:sz w:val="24"/>
          <w:lang w:val="ru-RU"/>
        </w:rPr>
        <w:t>—  различать вклад великих путешественников в географическое изучение Земли;</w:t>
      </w:r>
      <w:r w:rsidRPr="00A007A6">
        <w:rPr>
          <w:lang w:val="ru-RU"/>
        </w:rPr>
        <w:br/>
      </w:r>
      <w:r w:rsidRPr="00A007A6">
        <w:rPr>
          <w:rFonts w:ascii="Times New Roman" w:eastAsia="Times New Roman" w:hAnsi="Times New Roman"/>
          <w:color w:val="000000"/>
          <w:sz w:val="24"/>
          <w:lang w:val="ru-RU"/>
        </w:rPr>
        <w:t>—  описывать и сравнивать маршруты их путешествий;</w:t>
      </w:r>
      <w:r w:rsidRPr="00A007A6">
        <w:rPr>
          <w:lang w:val="ru-RU"/>
        </w:rPr>
        <w:br/>
      </w:r>
      <w:r w:rsidRPr="00A007A6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находить в различных источниках информации (включая </w:t>
      </w:r>
      <w:proofErr w:type="spellStart"/>
      <w:r w:rsidRPr="00A007A6">
        <w:rPr>
          <w:rFonts w:ascii="Times New Roman" w:eastAsia="Times New Roman" w:hAnsi="Times New Roman"/>
          <w:color w:val="000000"/>
          <w:sz w:val="24"/>
          <w:lang w:val="ru-RU"/>
        </w:rPr>
        <w:t>интернет-ресурсы</w:t>
      </w:r>
      <w:proofErr w:type="spellEnd"/>
      <w:r w:rsidRPr="00A007A6">
        <w:rPr>
          <w:rFonts w:ascii="Times New Roman" w:eastAsia="Times New Roman" w:hAnsi="Times New Roman"/>
          <w:color w:val="000000"/>
          <w:sz w:val="24"/>
          <w:lang w:val="ru-RU"/>
        </w:rPr>
        <w:t xml:space="preserve">) факты, </w:t>
      </w:r>
      <w:r w:rsidRPr="00A007A6">
        <w:rPr>
          <w:lang w:val="ru-RU"/>
        </w:rPr>
        <w:br/>
      </w:r>
      <w:r w:rsidRPr="00A007A6">
        <w:rPr>
          <w:rFonts w:ascii="Times New Roman" w:eastAsia="Times New Roman" w:hAnsi="Times New Roman"/>
          <w:color w:val="000000"/>
          <w:sz w:val="24"/>
          <w:lang w:val="ru-RU"/>
        </w:rPr>
        <w:t>позволяющие оценить вклад российских путешественников и исследователей в развитие знаний о Земле;</w:t>
      </w:r>
      <w:proofErr w:type="gramEnd"/>
      <w:r w:rsidRPr="00A007A6">
        <w:rPr>
          <w:lang w:val="ru-RU"/>
        </w:rPr>
        <w:br/>
      </w:r>
      <w:r w:rsidRPr="00A007A6">
        <w:rPr>
          <w:rFonts w:ascii="Times New Roman" w:eastAsia="Times New Roman" w:hAnsi="Times New Roman"/>
          <w:color w:val="000000"/>
          <w:sz w:val="24"/>
          <w:lang w:val="ru-RU"/>
        </w:rPr>
        <w:t xml:space="preserve">—  </w:t>
      </w:r>
      <w:proofErr w:type="gramStart"/>
      <w:r w:rsidRPr="00A007A6">
        <w:rPr>
          <w:rFonts w:ascii="Times New Roman" w:eastAsia="Times New Roman" w:hAnsi="Times New Roman"/>
          <w:color w:val="000000"/>
          <w:sz w:val="24"/>
          <w:lang w:val="ru-RU"/>
        </w:rPr>
        <w:t>определять направления, расстояния по плану местности и по географическим картам, географические координаты по географическим картам;</w:t>
      </w:r>
      <w:r w:rsidRPr="00A007A6">
        <w:rPr>
          <w:lang w:val="ru-RU"/>
        </w:rPr>
        <w:br/>
      </w:r>
      <w:r w:rsidRPr="00A007A6">
        <w:rPr>
          <w:rFonts w:ascii="Times New Roman" w:eastAsia="Times New Roman" w:hAnsi="Times New Roman"/>
          <w:color w:val="000000"/>
          <w:sz w:val="24"/>
          <w:lang w:val="ru-RU"/>
        </w:rPr>
        <w:t>—  использовать условные обозначения планов местности и географических карт для получения информации, необходимой для решения учебных и (или) практико-ориентированных задач;—  применять понятия «план местности», «географическая карта», «аэрофотоснимок»,</w:t>
      </w:r>
      <w:r w:rsidRPr="00A007A6">
        <w:rPr>
          <w:lang w:val="ru-RU"/>
        </w:rPr>
        <w:br/>
      </w:r>
      <w:r w:rsidRPr="00A007A6">
        <w:rPr>
          <w:rFonts w:ascii="Times New Roman" w:eastAsia="Times New Roman" w:hAnsi="Times New Roman"/>
          <w:color w:val="000000"/>
          <w:sz w:val="24"/>
          <w:lang w:val="ru-RU"/>
        </w:rPr>
        <w:t>«ориентирование на местности», «стороны горизонта», «горизонтали», «масштаб», «условные знаки» для решения учебных и практико-ориентированных задач;</w:t>
      </w:r>
      <w:proofErr w:type="gramEnd"/>
      <w:r w:rsidRPr="00A007A6">
        <w:rPr>
          <w:lang w:val="ru-RU"/>
        </w:rPr>
        <w:br/>
      </w:r>
      <w:r w:rsidRPr="00A007A6">
        <w:rPr>
          <w:rFonts w:ascii="Times New Roman" w:eastAsia="Times New Roman" w:hAnsi="Times New Roman"/>
          <w:color w:val="000000"/>
          <w:sz w:val="24"/>
          <w:lang w:val="ru-RU"/>
        </w:rPr>
        <w:t xml:space="preserve">—  </w:t>
      </w:r>
      <w:proofErr w:type="gramStart"/>
      <w:r w:rsidRPr="00A007A6">
        <w:rPr>
          <w:rFonts w:ascii="Times New Roman" w:eastAsia="Times New Roman" w:hAnsi="Times New Roman"/>
          <w:color w:val="000000"/>
          <w:sz w:val="24"/>
          <w:lang w:val="ru-RU"/>
        </w:rPr>
        <w:t>различать понятия «план местности» и «географическая карта», параллель» и «меридиан»;—   приводить примеры влияния Солнца на мир живой и неживой природы;</w:t>
      </w:r>
      <w:r w:rsidRPr="00A007A6">
        <w:rPr>
          <w:lang w:val="ru-RU"/>
        </w:rPr>
        <w:br/>
      </w:r>
      <w:r w:rsidRPr="00A007A6">
        <w:rPr>
          <w:rFonts w:ascii="Times New Roman" w:eastAsia="Times New Roman" w:hAnsi="Times New Roman"/>
          <w:color w:val="000000"/>
          <w:sz w:val="24"/>
          <w:lang w:val="ru-RU"/>
        </w:rPr>
        <w:t>—  объяснять причины смены дня и ночи и времён года;</w:t>
      </w:r>
      <w:r w:rsidRPr="00A007A6">
        <w:rPr>
          <w:lang w:val="ru-RU"/>
        </w:rPr>
        <w:br/>
      </w:r>
      <w:r w:rsidRPr="00A007A6">
        <w:rPr>
          <w:rFonts w:ascii="Times New Roman" w:eastAsia="Times New Roman" w:hAnsi="Times New Roman"/>
          <w:color w:val="000000"/>
          <w:sz w:val="24"/>
          <w:lang w:val="ru-RU"/>
        </w:rPr>
        <w:t xml:space="preserve">—  устанавливать эмпирические зависимости между продолжительностью дня и географической широтой местности, между высотой Солнца над горизонтом и географической широтой </w:t>
      </w:r>
      <w:r w:rsidRPr="00A007A6">
        <w:rPr>
          <w:lang w:val="ru-RU"/>
        </w:rPr>
        <w:br/>
      </w:r>
      <w:r w:rsidRPr="00A007A6">
        <w:rPr>
          <w:rFonts w:ascii="Times New Roman" w:eastAsia="Times New Roman" w:hAnsi="Times New Roman"/>
          <w:color w:val="000000"/>
          <w:sz w:val="24"/>
          <w:lang w:val="ru-RU"/>
        </w:rPr>
        <w:t>местности на основе анализа данных наблюдений;</w:t>
      </w:r>
      <w:proofErr w:type="gramEnd"/>
      <w:r w:rsidRPr="00A007A6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proofErr w:type="gramStart"/>
      <w:r w:rsidRPr="00A007A6">
        <w:rPr>
          <w:rFonts w:ascii="Times New Roman" w:eastAsia="Times New Roman" w:hAnsi="Times New Roman"/>
          <w:color w:val="000000"/>
          <w:sz w:val="24"/>
          <w:lang w:val="ru-RU"/>
        </w:rPr>
        <w:t>описывать внутреннее строение Земли;—   различать понятия «земная кора»; «ядро», «мантия»; «минерал» и «горная порода»;</w:t>
      </w:r>
      <w:r w:rsidRPr="00A007A6">
        <w:rPr>
          <w:lang w:val="ru-RU"/>
        </w:rPr>
        <w:br/>
      </w:r>
      <w:r w:rsidRPr="00A007A6">
        <w:rPr>
          <w:rFonts w:ascii="Times New Roman" w:eastAsia="Times New Roman" w:hAnsi="Times New Roman"/>
          <w:color w:val="000000"/>
          <w:sz w:val="24"/>
          <w:lang w:val="ru-RU"/>
        </w:rPr>
        <w:t>—  различать понятия «материковая» и «океаническая» земная кора;</w:t>
      </w:r>
      <w:r w:rsidRPr="00A007A6">
        <w:rPr>
          <w:lang w:val="ru-RU"/>
        </w:rPr>
        <w:br/>
      </w:r>
      <w:r w:rsidRPr="00A007A6">
        <w:rPr>
          <w:rFonts w:ascii="Times New Roman" w:eastAsia="Times New Roman" w:hAnsi="Times New Roman"/>
          <w:color w:val="000000"/>
          <w:sz w:val="24"/>
          <w:lang w:val="ru-RU"/>
        </w:rPr>
        <w:t>—  различать изученные минералы и горные породы, материковую и океаническую земную кору;—  показывать на карте и обозначать на контурной карте материки и океаны, крупные формы рельефа Земли;</w:t>
      </w:r>
      <w:r w:rsidRPr="00A007A6">
        <w:rPr>
          <w:lang w:val="ru-RU"/>
        </w:rPr>
        <w:br/>
      </w:r>
      <w:r w:rsidRPr="00A007A6">
        <w:rPr>
          <w:rFonts w:ascii="Times New Roman" w:eastAsia="Times New Roman" w:hAnsi="Times New Roman"/>
          <w:color w:val="000000"/>
          <w:sz w:val="24"/>
          <w:lang w:val="ru-RU"/>
        </w:rPr>
        <w:t>—  различать горы и равнины;</w:t>
      </w:r>
      <w:proofErr w:type="gramEnd"/>
      <w:r w:rsidRPr="00A007A6">
        <w:rPr>
          <w:lang w:val="ru-RU"/>
        </w:rPr>
        <w:br/>
      </w:r>
      <w:r w:rsidRPr="00A007A6">
        <w:rPr>
          <w:rFonts w:ascii="Times New Roman" w:eastAsia="Times New Roman" w:hAnsi="Times New Roman"/>
          <w:color w:val="000000"/>
          <w:sz w:val="24"/>
          <w:lang w:val="ru-RU"/>
        </w:rPr>
        <w:t xml:space="preserve">—  </w:t>
      </w:r>
      <w:proofErr w:type="gramStart"/>
      <w:r w:rsidRPr="00A007A6">
        <w:rPr>
          <w:rFonts w:ascii="Times New Roman" w:eastAsia="Times New Roman" w:hAnsi="Times New Roman"/>
          <w:color w:val="000000"/>
          <w:sz w:val="24"/>
          <w:lang w:val="ru-RU"/>
        </w:rPr>
        <w:t>классифицировать формы рельефа суши по высоте и по внешнему облику;</w:t>
      </w:r>
      <w:r w:rsidRPr="00A007A6">
        <w:rPr>
          <w:lang w:val="ru-RU"/>
        </w:rPr>
        <w:br/>
      </w:r>
      <w:r w:rsidRPr="00A007A6">
        <w:rPr>
          <w:rFonts w:ascii="Times New Roman" w:eastAsia="Times New Roman" w:hAnsi="Times New Roman"/>
          <w:color w:val="000000"/>
          <w:sz w:val="24"/>
          <w:lang w:val="ru-RU"/>
        </w:rPr>
        <w:t>—  называть причины землетрясений и вулканических извержений;</w:t>
      </w:r>
      <w:r w:rsidRPr="00A007A6">
        <w:rPr>
          <w:lang w:val="ru-RU"/>
        </w:rPr>
        <w:br/>
      </w:r>
      <w:r w:rsidRPr="00A007A6">
        <w:rPr>
          <w:rFonts w:ascii="Times New Roman" w:eastAsia="Times New Roman" w:hAnsi="Times New Roman"/>
          <w:color w:val="000000"/>
          <w:sz w:val="24"/>
          <w:lang w:val="ru-RU"/>
        </w:rPr>
        <w:t>—  применять понятия «литосфера», «землетрясение», «вулкан», «литосферная плита»,</w:t>
      </w:r>
      <w:r w:rsidRPr="00A007A6">
        <w:rPr>
          <w:lang w:val="ru-RU"/>
        </w:rPr>
        <w:br/>
      </w:r>
      <w:r w:rsidRPr="00A007A6">
        <w:rPr>
          <w:rFonts w:ascii="Times New Roman" w:eastAsia="Times New Roman" w:hAnsi="Times New Roman"/>
          <w:color w:val="000000"/>
          <w:sz w:val="24"/>
          <w:lang w:val="ru-RU"/>
        </w:rPr>
        <w:t>«эпицентр землетрясения» и «очаг землетрясения» для решения учебных и (или) практико-ориентированных задач;</w:t>
      </w:r>
      <w:r w:rsidRPr="00A007A6">
        <w:rPr>
          <w:lang w:val="ru-RU"/>
        </w:rPr>
        <w:br/>
      </w:r>
      <w:r w:rsidRPr="00A007A6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применять понятия «эпицентр землетрясения» и «очаг землетрясения» для решения </w:t>
      </w:r>
      <w:r w:rsidRPr="00A007A6">
        <w:rPr>
          <w:lang w:val="ru-RU"/>
        </w:rPr>
        <w:br/>
      </w:r>
      <w:r w:rsidRPr="00A007A6">
        <w:rPr>
          <w:rFonts w:ascii="Times New Roman" w:eastAsia="Times New Roman" w:hAnsi="Times New Roman"/>
          <w:color w:val="000000"/>
          <w:sz w:val="24"/>
          <w:lang w:val="ru-RU"/>
        </w:rPr>
        <w:t>познавательных задач;</w:t>
      </w:r>
      <w:r w:rsidRPr="00A007A6">
        <w:rPr>
          <w:lang w:val="ru-RU"/>
        </w:rPr>
        <w:br/>
      </w:r>
      <w:r w:rsidRPr="00A007A6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распознавать проявления в окружающем мире внутренних и внешних процессов </w:t>
      </w:r>
      <w:r w:rsidRPr="00A007A6">
        <w:rPr>
          <w:lang w:val="ru-RU"/>
        </w:rPr>
        <w:br/>
      </w:r>
      <w:proofErr w:type="spellStart"/>
      <w:r w:rsidRPr="00A007A6">
        <w:rPr>
          <w:rFonts w:ascii="Times New Roman" w:eastAsia="Times New Roman" w:hAnsi="Times New Roman"/>
          <w:color w:val="000000"/>
          <w:sz w:val="24"/>
          <w:lang w:val="ru-RU"/>
        </w:rPr>
        <w:t>рельефообразования</w:t>
      </w:r>
      <w:proofErr w:type="spellEnd"/>
      <w:r w:rsidRPr="00A007A6">
        <w:rPr>
          <w:rFonts w:ascii="Times New Roman" w:eastAsia="Times New Roman" w:hAnsi="Times New Roman"/>
          <w:color w:val="000000"/>
          <w:sz w:val="24"/>
          <w:lang w:val="ru-RU"/>
        </w:rPr>
        <w:t>: вулканизма, землетрясений;</w:t>
      </w:r>
      <w:proofErr w:type="gramEnd"/>
      <w:r w:rsidRPr="00A007A6">
        <w:rPr>
          <w:rFonts w:ascii="Times New Roman" w:eastAsia="Times New Roman" w:hAnsi="Times New Roman"/>
          <w:color w:val="000000"/>
          <w:sz w:val="24"/>
          <w:lang w:val="ru-RU"/>
        </w:rPr>
        <w:t xml:space="preserve"> физического, химического и биологического видов выветривания;</w:t>
      </w:r>
      <w:r w:rsidRPr="00A007A6">
        <w:rPr>
          <w:lang w:val="ru-RU"/>
        </w:rPr>
        <w:br/>
      </w:r>
      <w:r w:rsidRPr="00A007A6">
        <w:rPr>
          <w:rFonts w:ascii="Times New Roman" w:eastAsia="Times New Roman" w:hAnsi="Times New Roman"/>
          <w:color w:val="000000"/>
          <w:sz w:val="24"/>
          <w:lang w:val="ru-RU"/>
        </w:rPr>
        <w:t>—   классифицировать острова по происхождению;</w:t>
      </w:r>
    </w:p>
    <w:p w:rsidR="00BB2439" w:rsidRPr="00A007A6" w:rsidRDefault="00BB2439">
      <w:pPr>
        <w:rPr>
          <w:lang w:val="ru-RU"/>
        </w:rPr>
        <w:sectPr w:rsidR="00BB2439" w:rsidRPr="00A007A6">
          <w:pgSz w:w="11900" w:h="16840"/>
          <w:pgMar w:top="358" w:right="710" w:bottom="452" w:left="1086" w:header="720" w:footer="720" w:gutter="0"/>
          <w:cols w:space="720" w:equalWidth="0">
            <w:col w:w="10104" w:space="0"/>
          </w:cols>
          <w:docGrid w:linePitch="360"/>
        </w:sectPr>
      </w:pPr>
    </w:p>
    <w:p w:rsidR="00BB2439" w:rsidRPr="00A007A6" w:rsidRDefault="00BB2439">
      <w:pPr>
        <w:autoSpaceDE w:val="0"/>
        <w:autoSpaceDN w:val="0"/>
        <w:spacing w:after="108" w:line="220" w:lineRule="exact"/>
        <w:rPr>
          <w:lang w:val="ru-RU"/>
        </w:rPr>
      </w:pPr>
    </w:p>
    <w:p w:rsidR="00BB2439" w:rsidRPr="00A007A6" w:rsidRDefault="00877096">
      <w:pPr>
        <w:autoSpaceDE w:val="0"/>
        <w:autoSpaceDN w:val="0"/>
        <w:spacing w:after="0" w:line="331" w:lineRule="auto"/>
        <w:rPr>
          <w:lang w:val="ru-RU"/>
        </w:rPr>
      </w:pPr>
      <w:proofErr w:type="gramStart"/>
      <w:r w:rsidRPr="00A007A6">
        <w:rPr>
          <w:rFonts w:ascii="Times New Roman" w:eastAsia="Times New Roman" w:hAnsi="Times New Roman"/>
          <w:color w:val="000000"/>
          <w:sz w:val="24"/>
          <w:lang w:val="ru-RU"/>
        </w:rPr>
        <w:t>—  приводить примеры опасных природных явлений в литосфере и средств их предупреждения;—  приводить примеры изменений в литосфере в результате деятельности человека на примере своей местности, России и мира;</w:t>
      </w:r>
      <w:r w:rsidRPr="00A007A6">
        <w:rPr>
          <w:lang w:val="ru-RU"/>
        </w:rPr>
        <w:br/>
      </w:r>
      <w:r w:rsidRPr="00A007A6">
        <w:rPr>
          <w:rFonts w:ascii="Times New Roman" w:eastAsia="Times New Roman" w:hAnsi="Times New Roman"/>
          <w:color w:val="000000"/>
          <w:sz w:val="24"/>
          <w:lang w:val="ru-RU"/>
        </w:rPr>
        <w:t>—  приводить примеры актуальных проблем своей местности, решение которых невозможно без участия представителей географических специальностей, изучающих литосферу;</w:t>
      </w:r>
      <w:r w:rsidRPr="00A007A6">
        <w:rPr>
          <w:lang w:val="ru-RU"/>
        </w:rPr>
        <w:br/>
      </w:r>
      <w:r w:rsidRPr="00A007A6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приводить примеры действия внешних процессов </w:t>
      </w:r>
      <w:proofErr w:type="spellStart"/>
      <w:r w:rsidRPr="00A007A6">
        <w:rPr>
          <w:rFonts w:ascii="Times New Roman" w:eastAsia="Times New Roman" w:hAnsi="Times New Roman"/>
          <w:color w:val="000000"/>
          <w:sz w:val="24"/>
          <w:lang w:val="ru-RU"/>
        </w:rPr>
        <w:t>рельефообразования</w:t>
      </w:r>
      <w:proofErr w:type="spellEnd"/>
      <w:r w:rsidRPr="00A007A6">
        <w:rPr>
          <w:rFonts w:ascii="Times New Roman" w:eastAsia="Times New Roman" w:hAnsi="Times New Roman"/>
          <w:color w:val="000000"/>
          <w:sz w:val="24"/>
          <w:lang w:val="ru-RU"/>
        </w:rPr>
        <w:t xml:space="preserve"> и наличия полезных ископаемых в своей местности;</w:t>
      </w:r>
      <w:proofErr w:type="gramEnd"/>
      <w:r w:rsidRPr="00A007A6">
        <w:rPr>
          <w:lang w:val="ru-RU"/>
        </w:rPr>
        <w:br/>
      </w:r>
      <w:r w:rsidRPr="00A007A6">
        <w:rPr>
          <w:rFonts w:ascii="Times New Roman" w:eastAsia="Times New Roman" w:hAnsi="Times New Roman"/>
          <w:color w:val="000000"/>
          <w:sz w:val="24"/>
          <w:lang w:val="ru-RU"/>
        </w:rPr>
        <w:t>—  представлять результаты фенологических наблюдений и наблюдений за погодой в различной форме (табличной, графической, географического описания).</w:t>
      </w:r>
    </w:p>
    <w:p w:rsidR="00BB2439" w:rsidRPr="00A007A6" w:rsidRDefault="00BB2439">
      <w:pPr>
        <w:rPr>
          <w:lang w:val="ru-RU"/>
        </w:rPr>
        <w:sectPr w:rsidR="00BB2439" w:rsidRPr="00A007A6">
          <w:pgSz w:w="11900" w:h="16840"/>
          <w:pgMar w:top="328" w:right="830" w:bottom="1440" w:left="1086" w:header="720" w:footer="720" w:gutter="0"/>
          <w:cols w:space="720" w:equalWidth="0">
            <w:col w:w="9984" w:space="0"/>
          </w:cols>
          <w:docGrid w:linePitch="360"/>
        </w:sectPr>
      </w:pPr>
    </w:p>
    <w:p w:rsidR="00BB2439" w:rsidRPr="00A007A6" w:rsidRDefault="00BB2439">
      <w:pPr>
        <w:autoSpaceDE w:val="0"/>
        <w:autoSpaceDN w:val="0"/>
        <w:spacing w:after="64" w:line="220" w:lineRule="exact"/>
        <w:rPr>
          <w:lang w:val="ru-RU"/>
        </w:rPr>
      </w:pPr>
    </w:p>
    <w:p w:rsidR="00BB2439" w:rsidRDefault="00877096">
      <w:pPr>
        <w:autoSpaceDE w:val="0"/>
        <w:autoSpaceDN w:val="0"/>
        <w:spacing w:after="594" w:line="233" w:lineRule="auto"/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</w:p>
    <w:p w:rsidR="006A32BA" w:rsidRDefault="006A32BA"/>
    <w:tbl>
      <w:tblPr>
        <w:tblW w:w="0" w:type="auto"/>
        <w:tblLook w:val="04A0" w:firstRow="1" w:lastRow="0" w:firstColumn="1" w:lastColumn="0" w:noHBand="0" w:noVBand="1"/>
      </w:tblPr>
      <w:tblGrid>
        <w:gridCol w:w="243"/>
        <w:gridCol w:w="2395"/>
        <w:gridCol w:w="380"/>
        <w:gridCol w:w="1264"/>
        <w:gridCol w:w="1300"/>
        <w:gridCol w:w="1239"/>
        <w:gridCol w:w="3035"/>
        <w:gridCol w:w="2318"/>
        <w:gridCol w:w="3370"/>
      </w:tblGrid>
      <w:tr w:rsidR="00BB2439" w:rsidTr="006A32BA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2439" w:rsidRDefault="00877096" w:rsidP="006A32BA">
            <w:pPr>
              <w:keepLines/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2439" w:rsidRPr="00A007A6" w:rsidRDefault="00877096" w:rsidP="006A32BA">
            <w:pPr>
              <w:keepLines/>
              <w:autoSpaceDE w:val="0"/>
              <w:autoSpaceDN w:val="0"/>
              <w:spacing w:before="78" w:after="0" w:line="245" w:lineRule="auto"/>
              <w:ind w:left="72" w:right="432"/>
              <w:rPr>
                <w:lang w:val="ru-RU"/>
              </w:rPr>
            </w:pPr>
            <w:r w:rsidRPr="00A007A6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2439" w:rsidRDefault="00877096" w:rsidP="006A32BA">
            <w:pPr>
              <w:keepLines/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часов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2439" w:rsidRDefault="00877096" w:rsidP="006A32BA">
            <w:pPr>
              <w:keepLines/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изучения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2439" w:rsidRDefault="00877096" w:rsidP="006A32BA">
            <w:pPr>
              <w:keepLines/>
              <w:widowControl w:val="0"/>
              <w:autoSpaceDE w:val="0"/>
              <w:autoSpaceDN w:val="0"/>
              <w:spacing w:before="120" w:after="100" w:afterAutospacing="1" w:line="288" w:lineRule="auto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 деятельности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2439" w:rsidRDefault="00877096" w:rsidP="006A32BA">
            <w:pPr>
              <w:keepLines/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Виды, формы контроля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2439" w:rsidRDefault="00877096" w:rsidP="006A32BA">
            <w:pPr>
              <w:keepLines/>
              <w:autoSpaceDE w:val="0"/>
              <w:autoSpaceDN w:val="0"/>
              <w:spacing w:before="78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Электронные (цифровые) образовательные ресурсы</w:t>
            </w:r>
          </w:p>
        </w:tc>
      </w:tr>
      <w:tr w:rsidR="00BB2439" w:rsidTr="006A32BA">
        <w:trPr>
          <w:trHeight w:hRule="exact" w:val="542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439" w:rsidRDefault="00BB2439" w:rsidP="006A32BA">
            <w:pPr>
              <w:keepLines/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439" w:rsidRDefault="00BB2439" w:rsidP="006A32BA">
            <w:pPr>
              <w:keepLines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2439" w:rsidRDefault="00877096" w:rsidP="006A32BA">
            <w:pPr>
              <w:keepLines/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всего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2439" w:rsidRDefault="00877096" w:rsidP="006A32BA">
            <w:pPr>
              <w:keepLines/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контрольные работы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2439" w:rsidRDefault="00877096" w:rsidP="006A32BA">
            <w:pPr>
              <w:keepLines/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439" w:rsidRDefault="00BB2439" w:rsidP="006A32BA">
            <w:pPr>
              <w:keepLines/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439" w:rsidRDefault="00BB2439" w:rsidP="006A32BA">
            <w:pPr>
              <w:keepLines/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439" w:rsidRDefault="00BB2439" w:rsidP="006A32BA">
            <w:pPr>
              <w:keepLines/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439" w:rsidRDefault="00BB2439" w:rsidP="006A32BA">
            <w:pPr>
              <w:keepLines/>
            </w:pPr>
          </w:p>
        </w:tc>
      </w:tr>
      <w:tr w:rsidR="00BB2439" w:rsidTr="006A32BA">
        <w:trPr>
          <w:trHeight w:hRule="exact" w:val="348"/>
        </w:trPr>
        <w:tc>
          <w:tcPr>
            <w:tcW w:w="0" w:type="auto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2439" w:rsidRDefault="00877096" w:rsidP="006A32BA">
            <w:pPr>
              <w:keepLines/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Раздел 1. Географическое изучение Земли</w:t>
            </w:r>
          </w:p>
        </w:tc>
      </w:tr>
      <w:tr w:rsidR="00BB2439" w:rsidRPr="00A007A6" w:rsidTr="006A32BA">
        <w:trPr>
          <w:trHeight w:hRule="exact" w:val="282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2439" w:rsidRDefault="00877096" w:rsidP="006A32BA">
            <w:pPr>
              <w:keepLines/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2439" w:rsidRPr="00A007A6" w:rsidRDefault="00877096" w:rsidP="006A32BA">
            <w:pPr>
              <w:keepLines/>
              <w:autoSpaceDE w:val="0"/>
              <w:autoSpaceDN w:val="0"/>
              <w:spacing w:before="76" w:after="0" w:line="245" w:lineRule="auto"/>
              <w:ind w:left="72" w:right="432"/>
              <w:rPr>
                <w:lang w:val="ru-RU"/>
              </w:rPr>
            </w:pPr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Введение. География - наука о планете Земля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2439" w:rsidRDefault="00877096" w:rsidP="006A32BA">
            <w:pPr>
              <w:keepLines/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2439" w:rsidRDefault="00877096" w:rsidP="006A32BA">
            <w:pPr>
              <w:keepLines/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2439" w:rsidRDefault="00877096" w:rsidP="006A32BA">
            <w:pPr>
              <w:keepLines/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2439" w:rsidRDefault="00877096" w:rsidP="006A32BA">
            <w:pPr>
              <w:keepLines/>
              <w:autoSpaceDE w:val="0"/>
              <w:autoSpaceDN w:val="0"/>
              <w:spacing w:before="76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06.09.2022 13.09.2022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2439" w:rsidRPr="00A007A6" w:rsidRDefault="00877096" w:rsidP="006A32BA">
            <w:pPr>
              <w:keepLines/>
              <w:autoSpaceDE w:val="0"/>
              <w:autoSpaceDN w:val="0"/>
              <w:spacing w:before="76" w:after="0" w:line="254" w:lineRule="auto"/>
              <w:ind w:left="72" w:right="144"/>
              <w:rPr>
                <w:lang w:val="ru-RU"/>
              </w:rPr>
            </w:pPr>
            <w:proofErr w:type="gramStart"/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Приводить примеры географических объектов; 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процессов и явлений; 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изучаемых различными ветвями; 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географической науки; приводить примеры методов 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исследований; 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применяемых в географии; 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находить в тексте аргументы; 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подтверждающие тот или иной тезис (нахождение в тексте параграфа или; 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специально подобранном тексте информацию; 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подтверждающую то; 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что люди обладали; 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географическими знаниями ещё до того; 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как география появилась как наука);;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2439" w:rsidRPr="00A007A6" w:rsidRDefault="00877096" w:rsidP="006A32BA">
            <w:pPr>
              <w:keepLines/>
              <w:autoSpaceDE w:val="0"/>
              <w:autoSpaceDN w:val="0"/>
              <w:spacing w:before="76" w:after="0" w:line="252" w:lineRule="auto"/>
              <w:ind w:left="72" w:right="576"/>
              <w:rPr>
                <w:lang w:val="ru-RU"/>
              </w:rPr>
            </w:pPr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Практическая работа; Организация; 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фенологических; 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наблюдений</w:t>
            </w:r>
            <w:proofErr w:type="gramStart"/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; 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2439" w:rsidRPr="00A007A6" w:rsidRDefault="00877096" w:rsidP="006A32BA">
            <w:pPr>
              <w:keepLines/>
              <w:autoSpaceDE w:val="0"/>
              <w:autoSpaceDN w:val="0"/>
              <w:spacing w:before="76" w:after="0" w:line="250" w:lineRule="auto"/>
              <w:ind w:left="72" w:right="720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yaklass</w:t>
            </w:r>
            <w:proofErr w:type="spellEnd"/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videouroki</w:t>
            </w:r>
            <w:proofErr w:type="spellEnd"/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net</w:t>
            </w:r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</w:p>
        </w:tc>
      </w:tr>
    </w:tbl>
    <w:p w:rsidR="00BE3132" w:rsidRDefault="00BE3132" w:rsidP="006A32BA">
      <w:pPr>
        <w:keepLines/>
        <w:rPr>
          <w:lang w:val="ru-RU"/>
        </w:rPr>
      </w:pPr>
    </w:p>
    <w:tbl>
      <w:tblPr>
        <w:tblW w:w="0" w:type="auto"/>
        <w:tblInd w:w="5" w:type="dxa"/>
        <w:tblLayout w:type="fixed"/>
        <w:tblLook w:val="04A0" w:firstRow="1" w:lastRow="0" w:firstColumn="1" w:lastColumn="0" w:noHBand="0" w:noVBand="1"/>
      </w:tblPr>
      <w:tblGrid>
        <w:gridCol w:w="396"/>
        <w:gridCol w:w="2666"/>
        <w:gridCol w:w="528"/>
        <w:gridCol w:w="1104"/>
        <w:gridCol w:w="1142"/>
        <w:gridCol w:w="948"/>
        <w:gridCol w:w="4250"/>
        <w:gridCol w:w="2162"/>
        <w:gridCol w:w="2306"/>
      </w:tblGrid>
      <w:tr w:rsidR="00BB2439" w:rsidRPr="00A007A6" w:rsidTr="00DF367B">
        <w:trPr>
          <w:trHeight w:hRule="exact" w:val="742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2439" w:rsidRDefault="00877096" w:rsidP="006A32BA">
            <w:pPr>
              <w:keepLines/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lastRenderedPageBreak/>
              <w:t>.2.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2439" w:rsidRDefault="00877096" w:rsidP="006A32BA">
            <w:pPr>
              <w:keepLines/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История географических открытий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2439" w:rsidRDefault="00877096" w:rsidP="006A32BA">
            <w:pPr>
              <w:keepLines/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2439" w:rsidRDefault="00877096" w:rsidP="006A32BA">
            <w:pPr>
              <w:keepLines/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2439" w:rsidRDefault="00877096" w:rsidP="006A32BA">
            <w:pPr>
              <w:keepLines/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2439" w:rsidRDefault="00877096" w:rsidP="006A32BA">
            <w:pPr>
              <w:keepLines/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20.09.2022 08.11.2022</w:t>
            </w:r>
          </w:p>
        </w:tc>
        <w:tc>
          <w:tcPr>
            <w:tcW w:w="4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2439" w:rsidRPr="00A007A6" w:rsidRDefault="00877096" w:rsidP="006A32BA">
            <w:pPr>
              <w:keepLines/>
              <w:autoSpaceDE w:val="0"/>
              <w:autoSpaceDN w:val="0"/>
              <w:spacing w:before="78" w:after="0" w:line="257" w:lineRule="auto"/>
              <w:ind w:left="72"/>
              <w:rPr>
                <w:lang w:val="ru-RU"/>
              </w:rPr>
            </w:pPr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Различать вклад великих путешественников в 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географическое изучение Земли; 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описывать и сравнивать; 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маршруты их путешествий; 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различать вклад российских путешественников и 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исследователей в географическое изучение Земли; 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; 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описывать маршруты их путешествий; 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характеризовать основные этапы географического изучения Земли (в древности; 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 эпоху; 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Средневековья; 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 эпоху Великих географических открытий; 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XVII</w:t>
            </w:r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—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XIX</w:t>
            </w:r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proofErr w:type="spellStart"/>
            <w:proofErr w:type="gramStart"/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вв</w:t>
            </w:r>
            <w:proofErr w:type="spellEnd"/>
            <w:proofErr w:type="gramEnd"/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; 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современные; 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географические исследования и открытия); </w:t>
            </w:r>
            <w:r w:rsidRPr="00A007A6">
              <w:rPr>
                <w:lang w:val="ru-RU"/>
              </w:rPr>
              <w:br/>
            </w:r>
            <w:proofErr w:type="gramStart"/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сравнивать способы получения географической информации на разных этапах географического; 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изучения Земли; 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сравнивать географические карты (при выполнении 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практической работы № 3); 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представлять текстовую информацию в графической форме (при выполнении практической работы №; 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1); 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находить в различных источниках; 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интегрировать; 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интерпретировать и использовать информацию; 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необходимую для решения поставленной задачи; 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 том числе позволяющие оценить вклад российских;</w:t>
            </w:r>
            <w:proofErr w:type="gramEnd"/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путешественников и исследователей в развитие знаний о Земле; 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находить в картографических источниках аргументы; 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обосновывающие ответы на вопросы (при; 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выполнении практической работы № 2); 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выбирать способы представления информации в 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картографической форме (при выполнении; 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практических работ № 1);;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2439" w:rsidRPr="00A007A6" w:rsidRDefault="00877096" w:rsidP="006A32BA">
            <w:pPr>
              <w:keepLines/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опрос; 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Контрольная работа; 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Практическая работа; 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Тестирование; 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использованием «Оценочного листа»;</w:t>
            </w: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2439" w:rsidRPr="00A007A6" w:rsidRDefault="00877096" w:rsidP="006A32BA">
            <w:pPr>
              <w:keepLines/>
              <w:autoSpaceDE w:val="0"/>
              <w:autoSpaceDN w:val="0"/>
              <w:spacing w:before="78" w:after="0" w:line="247" w:lineRule="auto"/>
              <w:ind w:left="72" w:right="720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yaklass</w:t>
            </w:r>
            <w:proofErr w:type="spellEnd"/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videouroki</w:t>
            </w:r>
            <w:proofErr w:type="spellEnd"/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net</w:t>
            </w:r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</w:p>
        </w:tc>
      </w:tr>
      <w:tr w:rsidR="00BB2439" w:rsidTr="00DF367B">
        <w:trPr>
          <w:trHeight w:hRule="exact" w:val="348"/>
        </w:trPr>
        <w:tc>
          <w:tcPr>
            <w:tcW w:w="30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2439" w:rsidRDefault="00877096" w:rsidP="006A32BA">
            <w:pPr>
              <w:keepLines/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2439" w:rsidRDefault="00877096" w:rsidP="006A32BA">
            <w:pPr>
              <w:keepLines/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9</w:t>
            </w:r>
          </w:p>
        </w:tc>
        <w:tc>
          <w:tcPr>
            <w:tcW w:w="1191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2439" w:rsidRDefault="00BB2439" w:rsidP="006A32BA">
            <w:pPr>
              <w:keepLines/>
            </w:pPr>
          </w:p>
        </w:tc>
      </w:tr>
      <w:tr w:rsidR="00BB2439" w:rsidTr="00DF367B">
        <w:trPr>
          <w:trHeight w:hRule="exact" w:val="32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2439" w:rsidRDefault="00877096" w:rsidP="006A32BA">
            <w:pPr>
              <w:keepLines/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Раздел 2. Изображения земной поверхности</w:t>
            </w:r>
          </w:p>
        </w:tc>
      </w:tr>
    </w:tbl>
    <w:p w:rsidR="00BB2439" w:rsidRDefault="00BB2439" w:rsidP="006A32BA">
      <w:pPr>
        <w:keepLines/>
        <w:autoSpaceDE w:val="0"/>
        <w:autoSpaceDN w:val="0"/>
        <w:spacing w:after="0" w:line="14" w:lineRule="exact"/>
      </w:pPr>
    </w:p>
    <w:p w:rsidR="00BB2439" w:rsidRDefault="00BB2439" w:rsidP="006A32BA">
      <w:pPr>
        <w:keepLines/>
        <w:sectPr w:rsidR="00BB2439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BB2439" w:rsidRDefault="00BB2439" w:rsidP="006A32BA">
      <w:pPr>
        <w:keepLines/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2666"/>
        <w:gridCol w:w="528"/>
        <w:gridCol w:w="1104"/>
        <w:gridCol w:w="1142"/>
        <w:gridCol w:w="948"/>
        <w:gridCol w:w="4250"/>
        <w:gridCol w:w="2162"/>
        <w:gridCol w:w="2306"/>
      </w:tblGrid>
      <w:tr w:rsidR="00BB2439" w:rsidRPr="00A007A6">
        <w:trPr>
          <w:trHeight w:hRule="exact" w:val="574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2439" w:rsidRDefault="00877096" w:rsidP="006A32BA">
            <w:pPr>
              <w:keepLines/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2.1.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2439" w:rsidRDefault="00877096" w:rsidP="006A32BA">
            <w:pPr>
              <w:keepLines/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Планы местности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2439" w:rsidRDefault="00877096" w:rsidP="006A32BA">
            <w:pPr>
              <w:keepLines/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2439" w:rsidRDefault="00877096" w:rsidP="006A32BA">
            <w:pPr>
              <w:keepLines/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2439" w:rsidRDefault="00877096" w:rsidP="006A32BA">
            <w:pPr>
              <w:keepLines/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2439" w:rsidRDefault="00877096" w:rsidP="006A32BA">
            <w:pPr>
              <w:keepLines/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15.11.2022 13.12.2022</w:t>
            </w:r>
          </w:p>
        </w:tc>
        <w:tc>
          <w:tcPr>
            <w:tcW w:w="4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2439" w:rsidRPr="00A007A6" w:rsidRDefault="00877096" w:rsidP="006A32BA">
            <w:pPr>
              <w:keepLines/>
              <w:autoSpaceDE w:val="0"/>
              <w:autoSpaceDN w:val="0"/>
              <w:spacing w:before="78" w:after="0" w:line="257" w:lineRule="auto"/>
              <w:ind w:left="72"/>
              <w:rPr>
                <w:lang w:val="ru-RU"/>
              </w:rPr>
            </w:pPr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Применять понятия «план местности»;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«аэрофотоснимок»;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«ориентирование на местности»;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«стороны; 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горизонта»;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«горизонтали»;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«масштаб»;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«условные знаки» для решения учебных и (или) практик</w:t>
            </w:r>
            <w:proofErr w:type="gramStart"/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о-</w:t>
            </w:r>
            <w:proofErr w:type="gramEnd"/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; ориентированных задач; 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определять по плану расстояния между объектами на 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местности (при выполнении практической работы;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№ 1); 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определять направления по плану (при выполнении 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практической работы № 1); 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ориентироваться на местности по плану и с помощью 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планов местности в мобильных приложениях; 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сравнивать абсолютные и относительные высоты объектов с помощью плана местности; 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составлять описание маршрута по плану местности (при выполнении практической работы № 2); 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проводить по плану несложное географическое 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исследование (при выполнении практической работы №; 2); 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объяснять причины достижения (</w:t>
            </w:r>
            <w:proofErr w:type="spellStart"/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недостижения</w:t>
            </w:r>
            <w:proofErr w:type="spellEnd"/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) результатов деятельности; 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давать оценку; 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приобретённому опыту; оценивать соответствие результата цели (</w:t>
            </w:r>
            <w:proofErr w:type="spellStart"/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привыпонении</w:t>
            </w:r>
            <w:proofErr w:type="spellEnd"/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практической работы;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№ 2);;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2439" w:rsidRPr="00A007A6" w:rsidRDefault="00877096" w:rsidP="006A32BA">
            <w:pPr>
              <w:keepLines/>
              <w:autoSpaceDE w:val="0"/>
              <w:autoSpaceDN w:val="0"/>
              <w:spacing w:before="78" w:after="0" w:line="252" w:lineRule="auto"/>
              <w:ind w:left="72" w:right="1008"/>
              <w:rPr>
                <w:lang w:val="ru-RU"/>
              </w:rPr>
            </w:pPr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Письменный; 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контроль; 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опрос; 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Практическая; 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работа; 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Тестирование;</w:t>
            </w: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2439" w:rsidRPr="00A007A6" w:rsidRDefault="00877096" w:rsidP="006A32BA">
            <w:pPr>
              <w:keepLines/>
              <w:autoSpaceDE w:val="0"/>
              <w:autoSpaceDN w:val="0"/>
              <w:spacing w:before="78" w:after="0" w:line="247" w:lineRule="auto"/>
              <w:ind w:left="72" w:right="720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yaklass</w:t>
            </w:r>
            <w:proofErr w:type="spellEnd"/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videouroki</w:t>
            </w:r>
            <w:proofErr w:type="spellEnd"/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net</w:t>
            </w:r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</w:p>
        </w:tc>
      </w:tr>
      <w:tr w:rsidR="00BB2439" w:rsidRPr="00A007A6">
        <w:trPr>
          <w:trHeight w:hRule="exact" w:val="457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2439" w:rsidRDefault="00877096" w:rsidP="006A32BA">
            <w:pPr>
              <w:keepLines/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2.2.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2439" w:rsidRDefault="00877096" w:rsidP="006A32BA">
            <w:pPr>
              <w:keepLines/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Географические карты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2439" w:rsidRDefault="00877096" w:rsidP="006A32BA">
            <w:pPr>
              <w:keepLines/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2439" w:rsidRDefault="00877096" w:rsidP="006A32BA">
            <w:pPr>
              <w:keepLines/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2439" w:rsidRDefault="00877096" w:rsidP="006A32BA">
            <w:pPr>
              <w:keepLines/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2439" w:rsidRDefault="00877096" w:rsidP="006A32BA">
            <w:pPr>
              <w:keepLines/>
              <w:autoSpaceDE w:val="0"/>
              <w:autoSpaceDN w:val="0"/>
              <w:spacing w:before="76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20.12.2022 31.01.2023</w:t>
            </w:r>
          </w:p>
        </w:tc>
        <w:tc>
          <w:tcPr>
            <w:tcW w:w="4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2439" w:rsidRPr="00A007A6" w:rsidRDefault="00877096" w:rsidP="006A32BA">
            <w:pPr>
              <w:keepLines/>
              <w:autoSpaceDE w:val="0"/>
              <w:autoSpaceDN w:val="0"/>
              <w:spacing w:before="76" w:after="0" w:line="257" w:lineRule="auto"/>
              <w:ind w:left="72" w:right="144"/>
              <w:rPr>
                <w:lang w:val="ru-RU"/>
              </w:rPr>
            </w:pPr>
            <w:proofErr w:type="gramStart"/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Различать понятия «параллель» и «меридиан»; 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определять направления; 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расстояния и географические координаты по картам (при выполнении; 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практических работ № 1; 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2); 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определять и сравнивать абсолютные высоты 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географических объектов; 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сравнивать глубины морей и; 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океанов по физическим картам; 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 различия результатов измерений расстояний между объектами по картам при помощи; 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масштаба и при помощи градусной сети;</w:t>
            </w:r>
            <w:proofErr w:type="gramEnd"/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A007A6">
              <w:rPr>
                <w:lang w:val="ru-RU"/>
              </w:rPr>
              <w:br/>
            </w:r>
            <w:proofErr w:type="gramStart"/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различать понятия «план местности» и «географическая карта»; 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применять понятия «географическая карта»;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«параллель»;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«меридиан» для решения учебных и (или); 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практико-ориентированных задач; 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приводить примеры использования в различных жизненных ситуациях и хозяйственной деятельности; 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людей географических карт; 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планов местности и геоинформационных систем (ГИС);;</w:t>
            </w:r>
            <w:proofErr w:type="gramEnd"/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2439" w:rsidRPr="00A007A6" w:rsidRDefault="00877096" w:rsidP="006A32BA">
            <w:pPr>
              <w:keepLines/>
              <w:autoSpaceDE w:val="0"/>
              <w:autoSpaceDN w:val="0"/>
              <w:spacing w:before="76" w:after="0" w:line="254" w:lineRule="auto"/>
              <w:ind w:left="72" w:right="864"/>
              <w:rPr>
                <w:lang w:val="ru-RU"/>
              </w:rPr>
            </w:pPr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опрос; 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Практическая; 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работа; 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Тестирование; 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с; </w:t>
            </w:r>
            <w:r w:rsidRPr="00A007A6">
              <w:rPr>
                <w:lang w:val="ru-RU"/>
              </w:rPr>
              <w:br/>
            </w:r>
            <w:proofErr w:type="spellStart"/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использованием</w:t>
            </w:r>
            <w:proofErr w:type="gramStart"/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;«</w:t>
            </w:r>
            <w:proofErr w:type="gramEnd"/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Оценочного</w:t>
            </w:r>
            <w:proofErr w:type="spellEnd"/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; 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листа»;;</w:t>
            </w: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2439" w:rsidRPr="00A007A6" w:rsidRDefault="00877096" w:rsidP="006A32BA">
            <w:pPr>
              <w:keepLines/>
              <w:autoSpaceDE w:val="0"/>
              <w:autoSpaceDN w:val="0"/>
              <w:spacing w:before="76" w:after="0" w:line="250" w:lineRule="auto"/>
              <w:ind w:left="72" w:right="720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yaklass</w:t>
            </w:r>
            <w:proofErr w:type="spellEnd"/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videouroki</w:t>
            </w:r>
            <w:proofErr w:type="spellEnd"/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net</w:t>
            </w:r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</w:p>
        </w:tc>
      </w:tr>
      <w:tr w:rsidR="00BB2439">
        <w:trPr>
          <w:trHeight w:hRule="exact" w:val="328"/>
        </w:trPr>
        <w:tc>
          <w:tcPr>
            <w:tcW w:w="30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2439" w:rsidRDefault="00877096" w:rsidP="006A32BA">
            <w:pPr>
              <w:keepLines/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2439" w:rsidRDefault="00877096" w:rsidP="006A32BA">
            <w:pPr>
              <w:keepLines/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11</w:t>
            </w:r>
          </w:p>
        </w:tc>
        <w:tc>
          <w:tcPr>
            <w:tcW w:w="1191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2439" w:rsidRDefault="00BB2439" w:rsidP="006A32BA">
            <w:pPr>
              <w:keepLines/>
            </w:pPr>
          </w:p>
        </w:tc>
      </w:tr>
    </w:tbl>
    <w:p w:rsidR="00BB2439" w:rsidRDefault="00BB2439" w:rsidP="006A32BA">
      <w:pPr>
        <w:keepLines/>
        <w:autoSpaceDE w:val="0"/>
        <w:autoSpaceDN w:val="0"/>
        <w:spacing w:after="0" w:line="14" w:lineRule="exact"/>
      </w:pPr>
    </w:p>
    <w:p w:rsidR="00BB2439" w:rsidRDefault="00BB2439" w:rsidP="006A32BA">
      <w:pPr>
        <w:keepLines/>
        <w:sectPr w:rsidR="00BB2439">
          <w:pgSz w:w="16840" w:h="11900"/>
          <w:pgMar w:top="284" w:right="640" w:bottom="328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BB2439" w:rsidRDefault="00BB2439" w:rsidP="006A32BA">
      <w:pPr>
        <w:keepLines/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15502"/>
      </w:tblGrid>
      <w:tr w:rsidR="00BB2439" w:rsidRPr="00A007A6">
        <w:trPr>
          <w:trHeight w:hRule="exact" w:val="328"/>
        </w:trPr>
        <w:tc>
          <w:tcPr>
            <w:tcW w:w="15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2439" w:rsidRPr="00A007A6" w:rsidRDefault="00877096" w:rsidP="006A32BA">
            <w:pPr>
              <w:keepLines/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A007A6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Раздел 3. Земля - планета Солнечной системы</w:t>
            </w:r>
          </w:p>
        </w:tc>
      </w:tr>
    </w:tbl>
    <w:p w:rsidR="00BB2439" w:rsidRPr="00A007A6" w:rsidRDefault="00BB2439" w:rsidP="006A32BA">
      <w:pPr>
        <w:keepLines/>
        <w:autoSpaceDE w:val="0"/>
        <w:autoSpaceDN w:val="0"/>
        <w:spacing w:after="0" w:line="14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2666"/>
        <w:gridCol w:w="528"/>
        <w:gridCol w:w="1104"/>
        <w:gridCol w:w="1142"/>
        <w:gridCol w:w="948"/>
        <w:gridCol w:w="4250"/>
        <w:gridCol w:w="2162"/>
        <w:gridCol w:w="2306"/>
      </w:tblGrid>
      <w:tr w:rsidR="00BB2439" w:rsidRPr="00A007A6" w:rsidTr="00DF367B">
        <w:trPr>
          <w:trHeight w:hRule="exact" w:val="10783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2439" w:rsidRDefault="00877096" w:rsidP="006A32BA">
            <w:pPr>
              <w:keepLines/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lastRenderedPageBreak/>
              <w:t>.1.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2439" w:rsidRDefault="00877096" w:rsidP="006A32BA">
            <w:pPr>
              <w:keepLines/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Земля - планета Солнечной системы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2439" w:rsidRDefault="00877096" w:rsidP="006A32BA">
            <w:pPr>
              <w:keepLines/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2439" w:rsidRDefault="00877096" w:rsidP="006A32BA">
            <w:pPr>
              <w:keepLines/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2439" w:rsidRDefault="00877096" w:rsidP="006A32BA">
            <w:pPr>
              <w:keepLines/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2439" w:rsidRDefault="00877096" w:rsidP="006A32BA">
            <w:pPr>
              <w:keepLines/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07.02.2023 28.02.2023</w:t>
            </w:r>
          </w:p>
        </w:tc>
        <w:tc>
          <w:tcPr>
            <w:tcW w:w="4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2439" w:rsidRDefault="00877096" w:rsidP="006A32BA">
            <w:pPr>
              <w:keepLines/>
              <w:autoSpaceDE w:val="0"/>
              <w:autoSpaceDN w:val="0"/>
              <w:spacing w:before="78" w:after="0" w:line="257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  <w:proofErr w:type="gramStart"/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сравнивать Землю и планеты Солнечной системы по 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заданным основаниям; 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связав с реальными; 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ситуациями — освоения космоса; 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 влияние формы Земли на различие в количестве солнечного тепла; 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получаемого земной; 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поверхностью на разных широтах; 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использовать понятия «земная ось»;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«географические полюсы»;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«тропики»;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«экватор»;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«полярные; 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круги»;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«пояса освещённости»; «дни равноденствия и 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солнцестояния» при решении задач: указания;</w:t>
            </w:r>
            <w:proofErr w:type="gramEnd"/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A007A6">
              <w:rPr>
                <w:lang w:val="ru-RU"/>
              </w:rPr>
              <w:br/>
            </w:r>
            <w:proofErr w:type="gramStart"/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параллелей</w:t>
            </w:r>
            <w:proofErr w:type="gramEnd"/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; 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 которых Солнце находится в зените в дни равноденствий и солнцестояний; сравнивать; 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продолжительность светового дня в дни равноденствий и солнцестояний в Северном и Южном; 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полушариях; 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 смену времён года на Земле движением Земли вокруг Солнца и постоянным наклоном; 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земной оси к плоскости орбиты; 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 суточное вращение Земли осевым вращением Земли; </w:t>
            </w:r>
            <w:r w:rsidRPr="00A007A6">
              <w:rPr>
                <w:lang w:val="ru-RU"/>
              </w:rPr>
              <w:br/>
            </w:r>
            <w:proofErr w:type="gramStart"/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 различия в продолжительности светового дня в течение года на разных широтах; 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приводить примеры влияния формы; 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размеров и движений Земли на мир живой и неживой 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природы; 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устанавливать эмпирические зависимости между 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продолжительностью дня и географической широтой; 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местности; 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между высотой Солнца над горизонтом и географической широтой местности на основе; 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анализа данных наблюдений (при выполнении практической работы № 1);</w:t>
            </w:r>
            <w:proofErr w:type="gramEnd"/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A007A6">
              <w:rPr>
                <w:lang w:val="ru-RU"/>
              </w:rPr>
              <w:br/>
            </w:r>
            <w:proofErr w:type="gramStart"/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выявлять закономерности изменения продолжительности светового дня от экватора к полюсам в дни; 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солнцестояний на основе предоставленных данных; 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находить в тексте аргументы; 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подтверждающие различные гипотезы происхождения Земли при анализе; 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одного-двух источников информации; 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предложенных учителем; 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сопоставлять свои суждения с суждениями других 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участников дискуссии о происхождении планет; 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; 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обнаруживать различие и сходство позиций задавать 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вопросы по существу обсуждаемой темы во время;</w:t>
            </w:r>
            <w:proofErr w:type="gramEnd"/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дискуссии; 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различать научную гипотезу и научный факт</w:t>
            </w:r>
            <w:proofErr w:type="gramStart"/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;;</w:t>
            </w:r>
            <w:proofErr w:type="gramEnd"/>
          </w:p>
          <w:p w:rsidR="00DF367B" w:rsidRDefault="00DF367B" w:rsidP="006A32BA">
            <w:pPr>
              <w:keepLines/>
              <w:autoSpaceDE w:val="0"/>
              <w:autoSpaceDN w:val="0"/>
              <w:spacing w:before="78" w:after="0" w:line="257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</w:p>
          <w:p w:rsidR="00DF367B" w:rsidRDefault="00DF367B" w:rsidP="006A32BA">
            <w:pPr>
              <w:keepLines/>
              <w:autoSpaceDE w:val="0"/>
              <w:autoSpaceDN w:val="0"/>
              <w:spacing w:before="78" w:after="0" w:line="257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</w:p>
          <w:p w:rsidR="00DF367B" w:rsidRPr="00A007A6" w:rsidRDefault="00DF367B" w:rsidP="006A32BA">
            <w:pPr>
              <w:keepLines/>
              <w:autoSpaceDE w:val="0"/>
              <w:autoSpaceDN w:val="0"/>
              <w:spacing w:before="78" w:after="0" w:line="257" w:lineRule="auto"/>
              <w:ind w:left="72"/>
              <w:rPr>
                <w:lang w:val="ru-RU"/>
              </w:rPr>
            </w:pP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2439" w:rsidRPr="00A007A6" w:rsidRDefault="00877096" w:rsidP="006A32BA">
            <w:pPr>
              <w:keepLines/>
              <w:autoSpaceDE w:val="0"/>
              <w:autoSpaceDN w:val="0"/>
              <w:spacing w:before="78" w:after="0" w:line="254" w:lineRule="auto"/>
              <w:ind w:left="72" w:right="864"/>
              <w:rPr>
                <w:lang w:val="ru-RU"/>
              </w:rPr>
            </w:pPr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опрос; 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Контрольная; 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работа; 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Тестирование; 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с; </w:t>
            </w:r>
            <w:r w:rsidRPr="00A007A6">
              <w:rPr>
                <w:lang w:val="ru-RU"/>
              </w:rPr>
              <w:br/>
            </w:r>
            <w:proofErr w:type="spellStart"/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использованием</w:t>
            </w:r>
            <w:proofErr w:type="gramStart"/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;«</w:t>
            </w:r>
            <w:proofErr w:type="gramEnd"/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Оценочного</w:t>
            </w:r>
            <w:proofErr w:type="spellEnd"/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; 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листа»;;</w:t>
            </w: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2439" w:rsidRPr="00A007A6" w:rsidRDefault="00877096" w:rsidP="006A32BA">
            <w:pPr>
              <w:keepLines/>
              <w:autoSpaceDE w:val="0"/>
              <w:autoSpaceDN w:val="0"/>
              <w:spacing w:before="78" w:after="0" w:line="247" w:lineRule="auto"/>
              <w:ind w:left="72" w:right="720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yaklass</w:t>
            </w:r>
            <w:proofErr w:type="spellEnd"/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videouroki</w:t>
            </w:r>
            <w:proofErr w:type="spellEnd"/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net</w:t>
            </w:r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</w:p>
        </w:tc>
      </w:tr>
    </w:tbl>
    <w:p w:rsidR="00BB2439" w:rsidRPr="00A007A6" w:rsidRDefault="00BB2439" w:rsidP="006A32BA">
      <w:pPr>
        <w:keepLines/>
        <w:autoSpaceDE w:val="0"/>
        <w:autoSpaceDN w:val="0"/>
        <w:spacing w:after="0" w:line="14" w:lineRule="exact"/>
        <w:rPr>
          <w:lang w:val="ru-RU"/>
        </w:rPr>
      </w:pPr>
    </w:p>
    <w:p w:rsidR="00BB2439" w:rsidRPr="00A007A6" w:rsidRDefault="00BB2439" w:rsidP="006A32BA">
      <w:pPr>
        <w:keepLines/>
        <w:rPr>
          <w:lang w:val="ru-RU"/>
        </w:rPr>
        <w:sectPr w:rsidR="00BB2439" w:rsidRPr="00A007A6">
          <w:pgSz w:w="16840" w:h="11900"/>
          <w:pgMar w:top="284" w:right="640" w:bottom="31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BB2439" w:rsidRPr="00A007A6" w:rsidRDefault="00BB2439" w:rsidP="006A32BA">
      <w:pPr>
        <w:keepLines/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ook w:val="04A0" w:firstRow="1" w:lastRow="0" w:firstColumn="1" w:lastColumn="0" w:noHBand="0" w:noVBand="1"/>
      </w:tblPr>
      <w:tblGrid>
        <w:gridCol w:w="244"/>
        <w:gridCol w:w="1986"/>
        <w:gridCol w:w="160"/>
        <w:gridCol w:w="160"/>
        <w:gridCol w:w="160"/>
        <w:gridCol w:w="1226"/>
        <w:gridCol w:w="5288"/>
        <w:gridCol w:w="2989"/>
        <w:gridCol w:w="3325"/>
      </w:tblGrid>
      <w:tr w:rsidR="00BB2439" w:rsidTr="006A32BA">
        <w:trPr>
          <w:trHeight w:hRule="exact" w:val="348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2439" w:rsidRDefault="00877096" w:rsidP="006A32BA">
            <w:pPr>
              <w:keepLines/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2439" w:rsidRDefault="00877096" w:rsidP="006A32BA">
            <w:pPr>
              <w:keepLines/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0" w:type="auto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2439" w:rsidRDefault="00BB2439" w:rsidP="006A32BA">
            <w:pPr>
              <w:keepLines/>
            </w:pPr>
          </w:p>
        </w:tc>
      </w:tr>
      <w:tr w:rsidR="00BB2439" w:rsidTr="006A32BA">
        <w:trPr>
          <w:trHeight w:hRule="exact" w:val="348"/>
        </w:trPr>
        <w:tc>
          <w:tcPr>
            <w:tcW w:w="0" w:type="auto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BB2439" w:rsidRDefault="00877096" w:rsidP="006A32BA">
            <w:pPr>
              <w:keepLines/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Раздел 4. Оболочки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Земли</w:t>
            </w:r>
            <w:proofErr w:type="spellEnd"/>
          </w:p>
        </w:tc>
      </w:tr>
      <w:tr w:rsidR="00BB2439" w:rsidRPr="00A007A6" w:rsidTr="006A32BA">
        <w:trPr>
          <w:trHeight w:hRule="exact" w:val="1458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2439" w:rsidRDefault="00877096" w:rsidP="006A32BA">
            <w:pPr>
              <w:keepLines/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lastRenderedPageBreak/>
              <w:t>4.1.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2439" w:rsidRDefault="00877096" w:rsidP="006A32BA">
            <w:pPr>
              <w:keepLines/>
              <w:autoSpaceDE w:val="0"/>
              <w:autoSpaceDN w:val="0"/>
              <w:spacing w:before="78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Литосфера - каменная оболочка Земли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2439" w:rsidRDefault="00877096" w:rsidP="006A32BA">
            <w:pPr>
              <w:keepLines/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2439" w:rsidRDefault="00877096" w:rsidP="006A32BA">
            <w:pPr>
              <w:keepLines/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2439" w:rsidRDefault="00877096" w:rsidP="006A32BA">
            <w:pPr>
              <w:keepLines/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2439" w:rsidRDefault="00877096" w:rsidP="006A32BA">
            <w:pPr>
              <w:keepLines/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07.03.2023 18.04.2023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2439" w:rsidRPr="00A007A6" w:rsidRDefault="00877096" w:rsidP="006A32BA">
            <w:pPr>
              <w:keepLines/>
              <w:autoSpaceDE w:val="0"/>
              <w:autoSpaceDN w:val="0"/>
              <w:spacing w:before="78" w:after="0" w:line="257" w:lineRule="auto"/>
              <w:ind w:left="72"/>
              <w:rPr>
                <w:lang w:val="ru-RU"/>
              </w:rPr>
            </w:pPr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Описывать внутренне строение Земли; 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различать изученные минералы и горные породы; 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различать понятия «ядро»;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«мантия»;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«земная; 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кора»;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«мин</w:t>
            </w:r>
            <w:proofErr w:type="gramStart"/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е-</w:t>
            </w:r>
            <w:proofErr w:type="gramEnd"/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рал» и «горная порода»; 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различать материковую и океаническую земную кору; 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приводить примеры горных пород разного; 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происхождения; 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классифицировать изученные горные породы по 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происхождению; 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распознавать проявления в окружающем мире внутренних и внешних процессов </w:t>
            </w:r>
            <w:proofErr w:type="spellStart"/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рельефообразования</w:t>
            </w:r>
            <w:proofErr w:type="spellEnd"/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:; 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вулканизма; </w:t>
            </w:r>
            <w:r w:rsidRPr="00A007A6">
              <w:rPr>
                <w:lang w:val="ru-RU"/>
              </w:rPr>
              <w:br/>
            </w:r>
            <w:proofErr w:type="gramStart"/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землетрясений; физического; 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химического и биологического видов выветривания; 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применять понятия «литосфера»;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«землетрясение»;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«вулкан»;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«литосферные плиты» для решения; 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учебных и (или) практико-ориентированных задач; 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называть причины землетрясений и вулканических 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извержений; 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приводить примеры опасных природных явлений в 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литосфере и средств их предупреждения; 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показывать на карте и обозначать на контурной карте 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материки и океаны; 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крупные формы рельефа;</w:t>
            </w:r>
            <w:proofErr w:type="gramEnd"/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A007A6">
              <w:rPr>
                <w:lang w:val="ru-RU"/>
              </w:rPr>
              <w:br/>
            </w:r>
            <w:proofErr w:type="gramStart"/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Земли; 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острова различного происхождения; 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различать горы и равнины; 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классифицировать горы и равнины по высоте; 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описывать горную систему или равнину по физической карте (при выполнении работы № 1); 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приводить примеры действия внешних процессов </w:t>
            </w:r>
            <w:proofErr w:type="spellStart"/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рельефо</w:t>
            </w:r>
            <w:proofErr w:type="spellEnd"/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-образования в своей местности; 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приводить примеры полезных ископаемых своей местности; приводить примеры изменений в литосфере в результате деятельности человека на примере своей;</w:t>
            </w:r>
            <w:proofErr w:type="gramEnd"/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местности; 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России и мира; 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приводить примеры опасных природных явлений в 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литосфере; 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приводить примеры актуальных проблем своей </w:t>
            </w:r>
            <w:proofErr w:type="gramStart"/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местности</w:t>
            </w:r>
            <w:proofErr w:type="gramEnd"/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; решение </w:t>
            </w:r>
            <w:proofErr w:type="gramStart"/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которых</w:t>
            </w:r>
            <w:proofErr w:type="gramEnd"/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невозможно без участия; 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представителей географических специальностей; 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изучающих литосферу; 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находить сходные аргументы; 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подтверждающие движение литосферных плит; 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 различных источниках; 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географической информации;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2439" w:rsidRPr="00A007A6" w:rsidRDefault="00877096" w:rsidP="006A32BA">
            <w:pPr>
              <w:keepLines/>
              <w:autoSpaceDE w:val="0"/>
              <w:autoSpaceDN w:val="0"/>
              <w:spacing w:before="78" w:after="0" w:line="254" w:lineRule="auto"/>
              <w:ind w:left="72" w:right="864"/>
              <w:rPr>
                <w:lang w:val="ru-RU"/>
              </w:rPr>
            </w:pPr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опрос; 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Контрольная; 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работа; 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Практическая; 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работа; 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Тестирование; 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с; </w:t>
            </w:r>
            <w:r w:rsidRPr="00A007A6">
              <w:rPr>
                <w:lang w:val="ru-RU"/>
              </w:rPr>
              <w:br/>
            </w:r>
            <w:proofErr w:type="spellStart"/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использованием</w:t>
            </w:r>
            <w:proofErr w:type="gramStart"/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;«</w:t>
            </w:r>
            <w:proofErr w:type="gramEnd"/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Оценочного</w:t>
            </w:r>
            <w:proofErr w:type="spellEnd"/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; 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листа»;;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2439" w:rsidRPr="00A007A6" w:rsidRDefault="00877096" w:rsidP="006A32BA">
            <w:pPr>
              <w:keepLines/>
              <w:autoSpaceDE w:val="0"/>
              <w:autoSpaceDN w:val="0"/>
              <w:spacing w:before="78" w:after="0" w:line="247" w:lineRule="auto"/>
              <w:ind w:left="72" w:right="720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yaklass</w:t>
            </w:r>
            <w:proofErr w:type="spellEnd"/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videouroki</w:t>
            </w:r>
            <w:proofErr w:type="spellEnd"/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net</w:t>
            </w:r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</w:p>
        </w:tc>
      </w:tr>
    </w:tbl>
    <w:p w:rsidR="00BB2439" w:rsidRPr="00A007A6" w:rsidRDefault="00BB2439" w:rsidP="006A32BA">
      <w:pPr>
        <w:keepLines/>
        <w:autoSpaceDE w:val="0"/>
        <w:autoSpaceDN w:val="0"/>
        <w:spacing w:after="0" w:line="14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2666"/>
        <w:gridCol w:w="528"/>
        <w:gridCol w:w="1104"/>
        <w:gridCol w:w="1117"/>
        <w:gridCol w:w="973"/>
        <w:gridCol w:w="4250"/>
        <w:gridCol w:w="2162"/>
        <w:gridCol w:w="2306"/>
      </w:tblGrid>
      <w:tr w:rsidR="00BB2439" w:rsidRPr="00A007A6" w:rsidTr="00DF367B">
        <w:trPr>
          <w:trHeight w:hRule="exact" w:val="80"/>
        </w:trPr>
        <w:tc>
          <w:tcPr>
            <w:tcW w:w="3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2439" w:rsidRPr="00A007A6" w:rsidRDefault="00BB2439" w:rsidP="006A32BA">
            <w:pPr>
              <w:keepLines/>
              <w:rPr>
                <w:lang w:val="ru-RU"/>
              </w:rPr>
            </w:pPr>
          </w:p>
        </w:tc>
        <w:tc>
          <w:tcPr>
            <w:tcW w:w="26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2439" w:rsidRPr="00A007A6" w:rsidRDefault="00BB2439" w:rsidP="006A32BA">
            <w:pPr>
              <w:keepLines/>
              <w:rPr>
                <w:lang w:val="ru-RU"/>
              </w:rPr>
            </w:pPr>
          </w:p>
        </w:tc>
        <w:tc>
          <w:tcPr>
            <w:tcW w:w="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2439" w:rsidRPr="00A007A6" w:rsidRDefault="00BB2439" w:rsidP="006A32BA">
            <w:pPr>
              <w:keepLines/>
              <w:rPr>
                <w:lang w:val="ru-RU"/>
              </w:rPr>
            </w:pPr>
          </w:p>
        </w:tc>
        <w:tc>
          <w:tcPr>
            <w:tcW w:w="11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2439" w:rsidRPr="00A007A6" w:rsidRDefault="00BB2439" w:rsidP="006A32BA">
            <w:pPr>
              <w:keepLines/>
              <w:rPr>
                <w:lang w:val="ru-RU"/>
              </w:rPr>
            </w:pPr>
          </w:p>
        </w:tc>
        <w:tc>
          <w:tcPr>
            <w:tcW w:w="11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2439" w:rsidRPr="00A007A6" w:rsidRDefault="00BB2439" w:rsidP="006A32BA">
            <w:pPr>
              <w:keepLines/>
              <w:rPr>
                <w:lang w:val="ru-RU"/>
              </w:rPr>
            </w:pPr>
          </w:p>
        </w:tc>
        <w:tc>
          <w:tcPr>
            <w:tcW w:w="9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2439" w:rsidRPr="00A007A6" w:rsidRDefault="00BB2439" w:rsidP="006A32BA">
            <w:pPr>
              <w:keepLines/>
              <w:rPr>
                <w:lang w:val="ru-RU"/>
              </w:rPr>
            </w:pPr>
          </w:p>
        </w:tc>
        <w:tc>
          <w:tcPr>
            <w:tcW w:w="42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F367B" w:rsidRDefault="00DF367B" w:rsidP="006A32BA">
            <w:pPr>
              <w:keepLines/>
              <w:autoSpaceDE w:val="0"/>
              <w:autoSpaceDN w:val="0"/>
              <w:spacing w:before="10078" w:after="0" w:line="257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</w:p>
          <w:p w:rsidR="00DF367B" w:rsidRDefault="00DF367B" w:rsidP="006A32BA">
            <w:pPr>
              <w:keepLines/>
              <w:autoSpaceDE w:val="0"/>
              <w:autoSpaceDN w:val="0"/>
              <w:spacing w:before="10078" w:after="0" w:line="257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</w:p>
          <w:p w:rsidR="00DF367B" w:rsidRDefault="00DF367B" w:rsidP="006A32BA">
            <w:pPr>
              <w:keepLines/>
              <w:autoSpaceDE w:val="0"/>
              <w:autoSpaceDN w:val="0"/>
              <w:spacing w:before="10078" w:after="0" w:line="257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</w:p>
          <w:p w:rsidR="00DF367B" w:rsidRDefault="00DF367B" w:rsidP="006A32BA">
            <w:pPr>
              <w:keepLines/>
              <w:autoSpaceDE w:val="0"/>
              <w:autoSpaceDN w:val="0"/>
              <w:spacing w:before="10078" w:after="0" w:line="257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</w:p>
          <w:p w:rsidR="00DF367B" w:rsidRDefault="00DF367B" w:rsidP="006A32BA">
            <w:pPr>
              <w:keepLines/>
              <w:autoSpaceDE w:val="0"/>
              <w:autoSpaceDN w:val="0"/>
              <w:spacing w:before="10078" w:after="0" w:line="257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</w:p>
          <w:p w:rsidR="00BB2439" w:rsidRPr="00A007A6" w:rsidRDefault="00877096" w:rsidP="006A32BA">
            <w:pPr>
              <w:keepLines/>
              <w:autoSpaceDE w:val="0"/>
              <w:autoSpaceDN w:val="0"/>
              <w:spacing w:before="10078" w:after="0" w:line="257" w:lineRule="auto"/>
              <w:ind w:left="72"/>
              <w:rPr>
                <w:lang w:val="ru-RU"/>
              </w:rPr>
            </w:pPr>
            <w:proofErr w:type="gramStart"/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применять понятия «эпицентр» и «очаг землетрясения» для анализа и интерпретации географической; 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информации различных видов и форм представления; 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оформление результатов (примеры изменений в литосфере в результате деятельности человека на; 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примере своей местности; 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России и мира) в виде презентации; 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оценивать надёжность географической информации при классификации форм рельефа суши по высоте; 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 по внешнему облику на основе различных источников информации (картины;</w:t>
            </w:r>
            <w:proofErr w:type="gramEnd"/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описания</w:t>
            </w:r>
            <w:proofErr w:type="gramStart"/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; 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; </w:t>
            </w:r>
            <w:r w:rsidRPr="00A007A6">
              <w:rPr>
                <w:lang w:val="ru-RU"/>
              </w:rPr>
              <w:br/>
            </w:r>
            <w:proofErr w:type="gramEnd"/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географической карты) по критериям; 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предложенным учителем при работе в группе; 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 ходе организованного учителем обсуждения публично представлять презентацию о профессиях; 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; 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связанных с литосферой; 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 оценивать соответствие подготовленной презентации её цели; выражать; 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свою точку зрения относительно влияния рельефа своей местности на жизнь своей семьи;;</w:t>
            </w:r>
          </w:p>
        </w:tc>
        <w:tc>
          <w:tcPr>
            <w:tcW w:w="21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2439" w:rsidRPr="00A007A6" w:rsidRDefault="00BB2439" w:rsidP="006A32BA">
            <w:pPr>
              <w:keepLines/>
              <w:rPr>
                <w:lang w:val="ru-RU"/>
              </w:rPr>
            </w:pPr>
          </w:p>
        </w:tc>
        <w:tc>
          <w:tcPr>
            <w:tcW w:w="23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2439" w:rsidRPr="00A007A6" w:rsidRDefault="00BB2439" w:rsidP="006A32BA">
            <w:pPr>
              <w:keepLines/>
              <w:rPr>
                <w:lang w:val="ru-RU"/>
              </w:rPr>
            </w:pPr>
          </w:p>
        </w:tc>
      </w:tr>
      <w:tr w:rsidR="00BB2439">
        <w:trPr>
          <w:trHeight w:hRule="exact" w:val="348"/>
        </w:trPr>
        <w:tc>
          <w:tcPr>
            <w:tcW w:w="30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2439" w:rsidRDefault="00877096" w:rsidP="006A32BA">
            <w:pPr>
              <w:keepLines/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2439" w:rsidRDefault="00877096" w:rsidP="006A32BA">
            <w:pPr>
              <w:keepLines/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</w:t>
            </w:r>
          </w:p>
        </w:tc>
        <w:tc>
          <w:tcPr>
            <w:tcW w:w="1191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2439" w:rsidRDefault="00BB2439" w:rsidP="006A32BA">
            <w:pPr>
              <w:keepLines/>
            </w:pPr>
          </w:p>
        </w:tc>
      </w:tr>
      <w:tr w:rsidR="00BB2439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2439" w:rsidRDefault="00877096" w:rsidP="006A32BA">
            <w:pPr>
              <w:keepLines/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Раздел 5. Заключение</w:t>
            </w:r>
          </w:p>
        </w:tc>
      </w:tr>
      <w:tr w:rsidR="00BB2439" w:rsidRPr="00A007A6" w:rsidTr="000C495A">
        <w:trPr>
          <w:cantSplit/>
          <w:trHeight w:hRule="exact" w:val="5132"/>
        </w:trPr>
        <w:tc>
          <w:tcPr>
            <w:tcW w:w="39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2439" w:rsidRDefault="00877096" w:rsidP="006A32BA">
            <w:pPr>
              <w:keepLines/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5.1.</w:t>
            </w:r>
          </w:p>
        </w:tc>
        <w:tc>
          <w:tcPr>
            <w:tcW w:w="266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2439" w:rsidRPr="00A007A6" w:rsidRDefault="00877096" w:rsidP="006A32BA">
            <w:pPr>
              <w:keepLines/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Практикум «Сезонные изменения в природе своей местности»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2439" w:rsidRDefault="00877096" w:rsidP="006A32BA">
            <w:pPr>
              <w:keepLines/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2439" w:rsidRDefault="00877096" w:rsidP="006A32BA">
            <w:pPr>
              <w:keepLines/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17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2439" w:rsidRDefault="00877096" w:rsidP="006A32BA">
            <w:pPr>
              <w:keepLines/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973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2439" w:rsidRDefault="00877096" w:rsidP="006A32BA">
            <w:pPr>
              <w:keepLines/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25.04.2023</w:t>
            </w:r>
          </w:p>
        </w:tc>
        <w:tc>
          <w:tcPr>
            <w:tcW w:w="425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2439" w:rsidRPr="00A007A6" w:rsidRDefault="00877096" w:rsidP="006A32BA">
            <w:pPr>
              <w:keepLines/>
              <w:autoSpaceDE w:val="0"/>
              <w:autoSpaceDN w:val="0"/>
              <w:spacing w:before="76" w:after="0" w:line="257" w:lineRule="auto"/>
              <w:ind w:left="72" w:right="144"/>
              <w:rPr>
                <w:lang w:val="ru-RU"/>
              </w:rPr>
            </w:pPr>
            <w:proofErr w:type="gramStart"/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Различать причины и следствия географических явлений; приводить примеры влияния Солнца на мир живой и 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неживой природы; 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систематизировать результаты наблюдений; 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выбирать форму представления результатов наблюдений за отдельными компонентами природы; 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представлять результаты наблюдений в табличной; 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графической форме; 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описания); 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устанавливать на основе анализа данных наблюдений эмпирические зависимости между временем года; 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; 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продолжительностью дня и высотой Солнца над 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горизонтом;</w:t>
            </w:r>
            <w:proofErr w:type="gramEnd"/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температурой воздуха; 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делать предположения; 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объясняющие результаты наблюдений; 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формулировать суждения; 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выражать свою точку зрения о взаимосвязях между 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изменениями; 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компонентов природы; 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подбирать доводы для обоснования своего мнения; 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делать предположения; 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объясняющие результаты наблюдений на основе 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полученных за год; 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географических знаний</w:t>
            </w:r>
            <w:proofErr w:type="gramStart"/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;;</w:t>
            </w:r>
            <w:proofErr w:type="gramEnd"/>
          </w:p>
        </w:tc>
        <w:tc>
          <w:tcPr>
            <w:tcW w:w="216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2439" w:rsidRPr="00A007A6" w:rsidRDefault="00877096" w:rsidP="006A32BA">
            <w:pPr>
              <w:keepLines/>
              <w:autoSpaceDE w:val="0"/>
              <w:autoSpaceDN w:val="0"/>
              <w:spacing w:before="76" w:after="0" w:line="254" w:lineRule="auto"/>
              <w:ind w:left="72" w:right="864"/>
              <w:rPr>
                <w:lang w:val="ru-RU"/>
              </w:rPr>
            </w:pPr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опрос; 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Практическая; 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работа; 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Тестирование; 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с; </w:t>
            </w:r>
            <w:r w:rsidRPr="00A007A6">
              <w:rPr>
                <w:lang w:val="ru-RU"/>
              </w:rPr>
              <w:br/>
            </w:r>
            <w:proofErr w:type="spellStart"/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использованием</w:t>
            </w:r>
            <w:proofErr w:type="gramStart"/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;«</w:t>
            </w:r>
            <w:proofErr w:type="gramEnd"/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Оценочного</w:t>
            </w:r>
            <w:proofErr w:type="spellEnd"/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; 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листа»;;</w:t>
            </w:r>
          </w:p>
        </w:tc>
        <w:tc>
          <w:tcPr>
            <w:tcW w:w="230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2439" w:rsidRPr="00A007A6" w:rsidRDefault="00877096" w:rsidP="006A32BA">
            <w:pPr>
              <w:keepLines/>
              <w:autoSpaceDE w:val="0"/>
              <w:autoSpaceDN w:val="0"/>
              <w:spacing w:before="76" w:after="0" w:line="250" w:lineRule="auto"/>
              <w:ind w:left="72" w:right="720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yaklass</w:t>
            </w:r>
            <w:proofErr w:type="spellEnd"/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videouroki</w:t>
            </w:r>
            <w:proofErr w:type="spellEnd"/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net</w:t>
            </w:r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</w:p>
        </w:tc>
      </w:tr>
    </w:tbl>
    <w:p w:rsidR="00BB2439" w:rsidRPr="00A007A6" w:rsidRDefault="00BB2439" w:rsidP="006A32BA">
      <w:pPr>
        <w:keepLines/>
        <w:autoSpaceDE w:val="0"/>
        <w:autoSpaceDN w:val="0"/>
        <w:spacing w:after="0" w:line="14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062"/>
        <w:gridCol w:w="528"/>
        <w:gridCol w:w="1104"/>
        <w:gridCol w:w="1142"/>
        <w:gridCol w:w="9666"/>
      </w:tblGrid>
      <w:tr w:rsidR="00BB2439">
        <w:trPr>
          <w:trHeight w:hRule="exact" w:val="444"/>
        </w:trPr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2439" w:rsidRDefault="00877096" w:rsidP="006A32BA">
            <w:pPr>
              <w:keepLines/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2439" w:rsidRDefault="00877096" w:rsidP="006A32BA">
            <w:pPr>
              <w:keepLines/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9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2439" w:rsidRDefault="00BB2439" w:rsidP="006A32BA">
            <w:pPr>
              <w:keepLines/>
            </w:pPr>
          </w:p>
        </w:tc>
      </w:tr>
      <w:tr w:rsidR="00BB2439">
        <w:trPr>
          <w:trHeight w:hRule="exact" w:val="348"/>
        </w:trPr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2439" w:rsidRDefault="00877096" w:rsidP="006A32BA">
            <w:pPr>
              <w:keepLines/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Резервное время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2439" w:rsidRDefault="00877096" w:rsidP="006A32BA">
            <w:pPr>
              <w:keepLines/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9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2439" w:rsidRDefault="00BB2439" w:rsidP="006A32BA">
            <w:pPr>
              <w:keepLines/>
            </w:pPr>
          </w:p>
        </w:tc>
      </w:tr>
      <w:tr w:rsidR="00BB2439">
        <w:trPr>
          <w:trHeight w:hRule="exact" w:val="520"/>
        </w:trPr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2439" w:rsidRPr="00A007A6" w:rsidRDefault="00877096" w:rsidP="006A32BA">
            <w:pPr>
              <w:keepLines/>
              <w:autoSpaceDE w:val="0"/>
              <w:autoSpaceDN w:val="0"/>
              <w:spacing w:before="78" w:after="0" w:line="245" w:lineRule="auto"/>
              <w:ind w:left="72" w:right="432"/>
              <w:rPr>
                <w:lang w:val="ru-RU"/>
              </w:rPr>
            </w:pPr>
            <w:bookmarkStart w:id="0" w:name="_GoBack"/>
            <w:r w:rsidRPr="00A007A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ОБЩЕЕ КОЛИЧЕСТВО ЧАСОВ ПО ПРОГРАММЕ</w:t>
            </w:r>
            <w:bookmarkEnd w:id="0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2439" w:rsidRDefault="00877096" w:rsidP="006A32BA">
            <w:pPr>
              <w:keepLines/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2439" w:rsidRDefault="00877096" w:rsidP="006A32BA">
            <w:pPr>
              <w:keepLines/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2439" w:rsidRDefault="00877096" w:rsidP="006A32BA">
            <w:pPr>
              <w:keepLines/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9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2439" w:rsidRDefault="00BB2439" w:rsidP="006A32BA">
            <w:pPr>
              <w:keepLines/>
            </w:pPr>
          </w:p>
        </w:tc>
      </w:tr>
    </w:tbl>
    <w:p w:rsidR="00BB2439" w:rsidRDefault="00BB2439" w:rsidP="006A32BA">
      <w:pPr>
        <w:keepLines/>
        <w:autoSpaceDE w:val="0"/>
        <w:autoSpaceDN w:val="0"/>
        <w:spacing w:after="0" w:line="14" w:lineRule="exact"/>
      </w:pPr>
    </w:p>
    <w:p w:rsidR="00BB2439" w:rsidRDefault="00BB2439">
      <w:pPr>
        <w:sectPr w:rsidR="00BB2439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BB2439" w:rsidRDefault="00BB2439">
      <w:pPr>
        <w:autoSpaceDE w:val="0"/>
        <w:autoSpaceDN w:val="0"/>
        <w:spacing w:after="78" w:line="220" w:lineRule="exact"/>
      </w:pPr>
    </w:p>
    <w:p w:rsidR="00BB2439" w:rsidRDefault="00877096">
      <w:pPr>
        <w:autoSpaceDE w:val="0"/>
        <w:autoSpaceDN w:val="0"/>
        <w:spacing w:after="316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ПОУРОЧНОЕ ПЛАНИРОВАНИЕ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98"/>
        <w:gridCol w:w="3070"/>
        <w:gridCol w:w="726"/>
        <w:gridCol w:w="1606"/>
        <w:gridCol w:w="1654"/>
        <w:gridCol w:w="1226"/>
        <w:gridCol w:w="1868"/>
      </w:tblGrid>
      <w:tr w:rsidR="00BB2439">
        <w:trPr>
          <w:trHeight w:hRule="exact" w:val="488"/>
        </w:trPr>
        <w:tc>
          <w:tcPr>
            <w:tcW w:w="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2439" w:rsidRDefault="00877096">
            <w:pPr>
              <w:autoSpaceDE w:val="0"/>
              <w:autoSpaceDN w:val="0"/>
              <w:spacing w:before="98" w:after="0" w:line="262" w:lineRule="auto"/>
              <w:ind w:left="70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30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2439" w:rsidRDefault="0087709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39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2439" w:rsidRDefault="0087709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2439" w:rsidRDefault="00877096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изучения</w:t>
            </w:r>
          </w:p>
        </w:tc>
        <w:tc>
          <w:tcPr>
            <w:tcW w:w="18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2439" w:rsidRDefault="00877096">
            <w:pPr>
              <w:autoSpaceDE w:val="0"/>
              <w:autoSpaceDN w:val="0"/>
              <w:spacing w:before="98" w:after="0" w:line="262" w:lineRule="auto"/>
              <w:ind w:left="70" w:right="288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Виды, формы контроля</w:t>
            </w:r>
          </w:p>
        </w:tc>
      </w:tr>
      <w:tr w:rsidR="00BB2439" w:rsidTr="0017435A">
        <w:trPr>
          <w:trHeight w:hRule="exact" w:val="822"/>
        </w:trPr>
        <w:tc>
          <w:tcPr>
            <w:tcW w:w="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439" w:rsidRDefault="00BB2439"/>
        </w:tc>
        <w:tc>
          <w:tcPr>
            <w:tcW w:w="30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439" w:rsidRDefault="00BB2439"/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2439" w:rsidRDefault="0087709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2439" w:rsidRDefault="00877096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 работы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2439" w:rsidRDefault="00877096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 работы</w:t>
            </w:r>
          </w:p>
        </w:tc>
        <w:tc>
          <w:tcPr>
            <w:tcW w:w="12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439" w:rsidRDefault="00BB2439"/>
        </w:tc>
        <w:tc>
          <w:tcPr>
            <w:tcW w:w="18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439" w:rsidRDefault="00BB2439"/>
        </w:tc>
      </w:tr>
      <w:tr w:rsidR="00BB2439" w:rsidRPr="00A007A6">
        <w:trPr>
          <w:trHeight w:hRule="exact" w:val="1820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2439" w:rsidRDefault="00877096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2439" w:rsidRPr="00A007A6" w:rsidRDefault="00877096">
            <w:pPr>
              <w:autoSpaceDE w:val="0"/>
              <w:autoSpaceDN w:val="0"/>
              <w:spacing w:before="96" w:after="0"/>
              <w:ind w:left="72" w:right="144"/>
              <w:rPr>
                <w:lang w:val="ru-RU"/>
              </w:rPr>
            </w:pPr>
            <w:r w:rsidRPr="00A007A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Что изучает 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география?</w:t>
            </w:r>
            <w:r w:rsidR="006A3BB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007A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Географические </w:t>
            </w:r>
            <w:proofErr w:type="spellStart"/>
            <w:r w:rsidRPr="00A007A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объекты</w:t>
            </w:r>
            <w:proofErr w:type="gramStart"/>
            <w:r w:rsidRPr="00A007A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,п</w:t>
            </w:r>
            <w:proofErr w:type="gramEnd"/>
            <w:r w:rsidRPr="00A007A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роцессы</w:t>
            </w:r>
            <w:proofErr w:type="spellEnd"/>
            <w:r w:rsidRPr="00A007A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явления.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2439" w:rsidRDefault="00877096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2439" w:rsidRDefault="00877096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2439" w:rsidRDefault="00877096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2439" w:rsidRDefault="00877096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06.09.2022 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2439" w:rsidRPr="00A007A6" w:rsidRDefault="00877096">
            <w:pPr>
              <w:autoSpaceDE w:val="0"/>
              <w:autoSpaceDN w:val="0"/>
              <w:spacing w:before="96" w:after="0" w:line="281" w:lineRule="auto"/>
              <w:ind w:left="70"/>
              <w:rPr>
                <w:lang w:val="ru-RU"/>
              </w:rPr>
            </w:pPr>
            <w:r w:rsidRPr="00A007A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опрос; 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с; </w:t>
            </w:r>
            <w:r w:rsidRPr="00A007A6">
              <w:rPr>
                <w:lang w:val="ru-RU"/>
              </w:rPr>
              <w:br/>
            </w:r>
            <w:proofErr w:type="spellStart"/>
            <w:r w:rsidRPr="00A007A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использованием</w:t>
            </w:r>
            <w:proofErr w:type="gramStart"/>
            <w:r w:rsidRPr="00A007A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;«</w:t>
            </w:r>
            <w:proofErr w:type="gramEnd"/>
            <w:r w:rsidRPr="00A007A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Оценочного</w:t>
            </w:r>
            <w:proofErr w:type="spellEnd"/>
            <w:r w:rsidRPr="00A007A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; 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листа»;;</w:t>
            </w:r>
          </w:p>
        </w:tc>
      </w:tr>
      <w:tr w:rsidR="00BB2439">
        <w:trPr>
          <w:trHeight w:hRule="exact" w:val="1486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2439" w:rsidRDefault="00877096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2439" w:rsidRPr="00A007A6" w:rsidRDefault="00877096">
            <w:pPr>
              <w:autoSpaceDE w:val="0"/>
              <w:autoSpaceDN w:val="0"/>
              <w:spacing w:before="96" w:after="0"/>
              <w:ind w:left="72"/>
              <w:rPr>
                <w:lang w:val="ru-RU"/>
              </w:rPr>
            </w:pPr>
            <w:r w:rsidRPr="00A007A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Древо географических </w:t>
            </w:r>
            <w:r w:rsidRPr="00A007A6">
              <w:rPr>
                <w:lang w:val="ru-RU"/>
              </w:rPr>
              <w:br/>
            </w:r>
            <w:proofErr w:type="spellStart"/>
            <w:r w:rsidRPr="00A007A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наук</w:t>
            </w:r>
            <w:proofErr w:type="gramStart"/>
            <w:r w:rsidRPr="00A007A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A007A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</w:t>
            </w:r>
            <w:proofErr w:type="spellEnd"/>
            <w:r w:rsidRPr="00A007A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. р. №1.Организация </w:t>
            </w:r>
            <w:proofErr w:type="spellStart"/>
            <w:r w:rsidRPr="00A007A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фенологическихнаблюдений</w:t>
            </w:r>
            <w:proofErr w:type="spellEnd"/>
            <w:r w:rsidRPr="00A007A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в природе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2439" w:rsidRDefault="00877096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2439" w:rsidRDefault="00877096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2439" w:rsidRDefault="00877096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2439" w:rsidRDefault="00877096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13.09.2022 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2439" w:rsidRDefault="00877096">
            <w:pPr>
              <w:autoSpaceDE w:val="0"/>
              <w:autoSpaceDN w:val="0"/>
              <w:spacing w:before="96" w:after="0" w:line="271" w:lineRule="auto"/>
              <w:ind w:left="70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 Практическая; работа;;</w:t>
            </w:r>
          </w:p>
        </w:tc>
      </w:tr>
      <w:tr w:rsidR="00BB2439">
        <w:trPr>
          <w:trHeight w:hRule="exact" w:val="2154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2439" w:rsidRDefault="00877096">
            <w:pPr>
              <w:autoSpaceDE w:val="0"/>
              <w:autoSpaceDN w:val="0"/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2439" w:rsidRPr="00A007A6" w:rsidRDefault="00877096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A007A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Представление о мире древности. Пр. р.№2.</w:t>
            </w:r>
          </w:p>
          <w:p w:rsidR="00BB2439" w:rsidRPr="00A007A6" w:rsidRDefault="00877096">
            <w:pPr>
              <w:autoSpaceDE w:val="0"/>
              <w:autoSpaceDN w:val="0"/>
              <w:spacing w:before="70" w:after="0"/>
              <w:ind w:left="72"/>
              <w:rPr>
                <w:lang w:val="ru-RU"/>
              </w:rPr>
            </w:pPr>
            <w:r w:rsidRPr="00A007A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Сравнение карт Эратосфена, Птолемея и современных 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карт по предложенным 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учителем вопросам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2439" w:rsidRDefault="0087709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2439" w:rsidRDefault="0087709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2439" w:rsidRDefault="0087709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2439" w:rsidRDefault="0087709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20.09.2022 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2439" w:rsidRDefault="00877096">
            <w:pPr>
              <w:autoSpaceDE w:val="0"/>
              <w:autoSpaceDN w:val="0"/>
              <w:spacing w:before="98" w:after="0" w:line="271" w:lineRule="auto"/>
              <w:ind w:left="70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 Практическая; работа;;</w:t>
            </w:r>
          </w:p>
        </w:tc>
      </w:tr>
      <w:tr w:rsidR="00BB2439" w:rsidTr="0017435A">
        <w:trPr>
          <w:trHeight w:hRule="exact" w:val="1149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2439" w:rsidRDefault="00877096">
            <w:pPr>
              <w:autoSpaceDE w:val="0"/>
              <w:autoSpaceDN w:val="0"/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2439" w:rsidRDefault="00877096">
            <w:pPr>
              <w:autoSpaceDE w:val="0"/>
              <w:autoSpaceDN w:val="0"/>
              <w:spacing w:before="98" w:after="0" w:line="262" w:lineRule="auto"/>
              <w:ind w:left="72" w:right="86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География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в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эпоху</w:t>
            </w:r>
            <w:proofErr w:type="spellEnd"/>
            <w:r w:rsidR="001743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Средневековья</w:t>
            </w:r>
            <w:proofErr w:type="spellEnd"/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2439" w:rsidRDefault="0087709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2439" w:rsidRDefault="0087709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2439" w:rsidRDefault="0087709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2439" w:rsidRDefault="0087709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27.09.2022 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2439" w:rsidRDefault="00877096">
            <w:pPr>
              <w:autoSpaceDE w:val="0"/>
              <w:autoSpaceDN w:val="0"/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BB2439" w:rsidRPr="00A007A6">
        <w:trPr>
          <w:trHeight w:hRule="exact" w:val="1822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2439" w:rsidRDefault="00877096">
            <w:pPr>
              <w:autoSpaceDE w:val="0"/>
              <w:autoSpaceDN w:val="0"/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2439" w:rsidRDefault="00877096">
            <w:pPr>
              <w:autoSpaceDE w:val="0"/>
              <w:autoSpaceDN w:val="0"/>
              <w:spacing w:before="98" w:after="0" w:line="271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Эпоха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Великихгеографических открытий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2439" w:rsidRDefault="0087709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2439" w:rsidRDefault="0087709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2439" w:rsidRDefault="0087709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2439" w:rsidRDefault="0087709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04.10.2022 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2439" w:rsidRPr="00A007A6" w:rsidRDefault="00877096">
            <w:pPr>
              <w:autoSpaceDE w:val="0"/>
              <w:autoSpaceDN w:val="0"/>
              <w:spacing w:before="98" w:after="0" w:line="281" w:lineRule="auto"/>
              <w:ind w:left="70"/>
              <w:rPr>
                <w:lang w:val="ru-RU"/>
              </w:rPr>
            </w:pPr>
            <w:r w:rsidRPr="00A007A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опрос; 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с; </w:t>
            </w:r>
            <w:r w:rsidRPr="00A007A6">
              <w:rPr>
                <w:lang w:val="ru-RU"/>
              </w:rPr>
              <w:br/>
            </w:r>
            <w:proofErr w:type="spellStart"/>
            <w:r w:rsidRPr="00A007A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использованием</w:t>
            </w:r>
            <w:proofErr w:type="gramStart"/>
            <w:r w:rsidRPr="00A007A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;«</w:t>
            </w:r>
            <w:proofErr w:type="gramEnd"/>
            <w:r w:rsidRPr="00A007A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Оценочного</w:t>
            </w:r>
            <w:proofErr w:type="spellEnd"/>
            <w:r w:rsidRPr="00A007A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; 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листа»;;</w:t>
            </w:r>
          </w:p>
        </w:tc>
      </w:tr>
      <w:tr w:rsidR="00BB2439" w:rsidRPr="00A007A6" w:rsidTr="0017435A">
        <w:trPr>
          <w:trHeight w:hRule="exact" w:val="1986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2439" w:rsidRDefault="00877096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2439" w:rsidRPr="00A007A6" w:rsidRDefault="00877096">
            <w:pPr>
              <w:autoSpaceDE w:val="0"/>
              <w:autoSpaceDN w:val="0"/>
              <w:spacing w:before="96" w:after="0" w:line="262" w:lineRule="auto"/>
              <w:ind w:left="72" w:right="144"/>
              <w:rPr>
                <w:lang w:val="ru-RU"/>
              </w:rPr>
            </w:pPr>
            <w:r w:rsidRPr="00A007A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Значение Великих 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географических открытий.</w:t>
            </w:r>
          </w:p>
          <w:p w:rsidR="00BB2439" w:rsidRPr="00A007A6" w:rsidRDefault="00877096">
            <w:pPr>
              <w:autoSpaceDE w:val="0"/>
              <w:autoSpaceDN w:val="0"/>
              <w:spacing w:before="68" w:after="0" w:line="271" w:lineRule="auto"/>
              <w:ind w:left="72" w:right="432"/>
              <w:rPr>
                <w:lang w:val="ru-RU"/>
              </w:rPr>
            </w:pPr>
            <w:r w:rsidRPr="00A007A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Карта мира после эпохи Великих географических открытий.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2439" w:rsidRDefault="00877096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2439" w:rsidRDefault="00877096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2439" w:rsidRDefault="00877096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2439" w:rsidRDefault="00877096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11.10.2022 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2439" w:rsidRPr="00A007A6" w:rsidRDefault="00877096">
            <w:pPr>
              <w:autoSpaceDE w:val="0"/>
              <w:autoSpaceDN w:val="0"/>
              <w:spacing w:before="96" w:after="0" w:line="281" w:lineRule="auto"/>
              <w:ind w:left="70"/>
              <w:rPr>
                <w:lang w:val="ru-RU"/>
              </w:rPr>
            </w:pPr>
            <w:r w:rsidRPr="00A007A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опрос; 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с; </w:t>
            </w:r>
            <w:r w:rsidRPr="00A007A6">
              <w:rPr>
                <w:lang w:val="ru-RU"/>
              </w:rPr>
              <w:br/>
            </w:r>
            <w:proofErr w:type="spellStart"/>
            <w:r w:rsidRPr="00A007A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использованием</w:t>
            </w:r>
            <w:proofErr w:type="gramStart"/>
            <w:r w:rsidRPr="00A007A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;«</w:t>
            </w:r>
            <w:proofErr w:type="gramEnd"/>
            <w:r w:rsidRPr="00A007A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Оценочного</w:t>
            </w:r>
            <w:proofErr w:type="spellEnd"/>
            <w:r w:rsidRPr="00A007A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; 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листа»;;</w:t>
            </w:r>
          </w:p>
        </w:tc>
      </w:tr>
      <w:tr w:rsidR="00BB2439" w:rsidRPr="00A007A6">
        <w:trPr>
          <w:trHeight w:hRule="exact" w:val="1820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2439" w:rsidRDefault="00877096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2439" w:rsidRDefault="00877096">
            <w:pPr>
              <w:autoSpaceDE w:val="0"/>
              <w:autoSpaceDN w:val="0"/>
              <w:spacing w:before="96" w:after="0"/>
              <w:ind w:left="72" w:right="288"/>
            </w:pPr>
            <w:r w:rsidRPr="00A007A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Географические 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открытия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XVII</w:t>
            </w:r>
            <w:r w:rsidRPr="00A007A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XIX</w:t>
            </w:r>
            <w:r w:rsidRPr="00A007A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вв. Поиски </w:t>
            </w:r>
            <w:proofErr w:type="gramStart"/>
            <w:r w:rsidRPr="00A007A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Южной</w:t>
            </w:r>
            <w:proofErr w:type="gramEnd"/>
            <w:r w:rsidRPr="00A007A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Земли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—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открытие</w:t>
            </w:r>
            <w:proofErr w:type="spellEnd"/>
            <w:r w:rsidR="0017435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Австралии</w:t>
            </w:r>
            <w:proofErr w:type="spellEnd"/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2439" w:rsidRDefault="00877096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2439" w:rsidRDefault="00877096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2439" w:rsidRDefault="00877096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2439" w:rsidRDefault="00877096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18.10.2022 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2439" w:rsidRPr="00A007A6" w:rsidRDefault="00877096">
            <w:pPr>
              <w:autoSpaceDE w:val="0"/>
              <w:autoSpaceDN w:val="0"/>
              <w:spacing w:before="96" w:after="0" w:line="281" w:lineRule="auto"/>
              <w:ind w:left="70"/>
              <w:rPr>
                <w:lang w:val="ru-RU"/>
              </w:rPr>
            </w:pPr>
            <w:r w:rsidRPr="00A007A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опрос; 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с; </w:t>
            </w:r>
            <w:r w:rsidRPr="00A007A6">
              <w:rPr>
                <w:lang w:val="ru-RU"/>
              </w:rPr>
              <w:br/>
            </w:r>
            <w:proofErr w:type="spellStart"/>
            <w:r w:rsidRPr="00A007A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использованием</w:t>
            </w:r>
            <w:proofErr w:type="gramStart"/>
            <w:r w:rsidRPr="00A007A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;«</w:t>
            </w:r>
            <w:proofErr w:type="gramEnd"/>
            <w:r w:rsidRPr="00A007A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Оценочного</w:t>
            </w:r>
            <w:proofErr w:type="spellEnd"/>
            <w:r w:rsidRPr="00A007A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; 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листа»;;</w:t>
            </w:r>
          </w:p>
        </w:tc>
      </w:tr>
      <w:tr w:rsidR="00BB2439">
        <w:trPr>
          <w:trHeight w:hRule="exact" w:val="1800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2439" w:rsidRDefault="00877096">
            <w:pPr>
              <w:autoSpaceDE w:val="0"/>
              <w:autoSpaceDN w:val="0"/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8.</w:t>
            </w: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2439" w:rsidRDefault="00877096">
            <w:pPr>
              <w:autoSpaceDE w:val="0"/>
              <w:autoSpaceDN w:val="0"/>
              <w:spacing w:before="98" w:after="0" w:line="281" w:lineRule="auto"/>
              <w:ind w:left="72"/>
            </w:pPr>
            <w:r w:rsidRPr="00A007A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Русские путешественники и мореплаватели на северо-востоке Азии.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Первая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русская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кругосветная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экспедиция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2439" w:rsidRDefault="0087709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2439" w:rsidRDefault="0087709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2439" w:rsidRDefault="0087709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2439" w:rsidRDefault="0087709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25.10.2022 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B2439" w:rsidRDefault="00877096">
            <w:pPr>
              <w:autoSpaceDE w:val="0"/>
              <w:autoSpaceDN w:val="0"/>
              <w:spacing w:before="98" w:after="0" w:line="271" w:lineRule="auto"/>
              <w:ind w:left="70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 Устный опрос; ;</w:t>
            </w:r>
          </w:p>
        </w:tc>
      </w:tr>
    </w:tbl>
    <w:tbl>
      <w:tblPr>
        <w:tblpPr w:leftFromText="180" w:rightFromText="180" w:vertAnchor="text" w:horzAnchor="margin" w:tblpY="1"/>
        <w:tblW w:w="0" w:type="auto"/>
        <w:tblLayout w:type="fixed"/>
        <w:tblLook w:val="04A0" w:firstRow="1" w:lastRow="0" w:firstColumn="1" w:lastColumn="0" w:noHBand="0" w:noVBand="1"/>
      </w:tblPr>
      <w:tblGrid>
        <w:gridCol w:w="498"/>
        <w:gridCol w:w="3070"/>
        <w:gridCol w:w="726"/>
        <w:gridCol w:w="1606"/>
        <w:gridCol w:w="1654"/>
        <w:gridCol w:w="1226"/>
        <w:gridCol w:w="1868"/>
      </w:tblGrid>
      <w:tr w:rsidR="0017435A" w:rsidTr="0017435A">
        <w:trPr>
          <w:trHeight w:hRule="exact" w:val="3152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435A" w:rsidRDefault="0017435A" w:rsidP="0017435A">
            <w:pPr>
              <w:autoSpaceDE w:val="0"/>
              <w:autoSpaceDN w:val="0"/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435A" w:rsidRPr="00A007A6" w:rsidRDefault="0017435A" w:rsidP="0017435A">
            <w:pPr>
              <w:autoSpaceDE w:val="0"/>
              <w:autoSpaceDN w:val="0"/>
              <w:spacing w:before="98" w:after="0" w:line="281" w:lineRule="auto"/>
              <w:ind w:left="72" w:right="288"/>
              <w:rPr>
                <w:lang w:val="ru-RU"/>
              </w:rPr>
            </w:pPr>
            <w:r w:rsidRPr="00A007A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Географические 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исследования в ХХ </w:t>
            </w:r>
            <w:r w:rsidRPr="00A007A6">
              <w:rPr>
                <w:lang w:val="ru-RU"/>
              </w:rPr>
              <w:br/>
            </w:r>
            <w:proofErr w:type="spellStart"/>
            <w:r w:rsidRPr="00A007A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</w:t>
            </w:r>
            <w:proofErr w:type="gramStart"/>
            <w:r w:rsidRPr="00A007A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.И</w:t>
            </w:r>
            <w:proofErr w:type="gramEnd"/>
            <w:r w:rsidRPr="00A007A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сследование</w:t>
            </w:r>
            <w:proofErr w:type="spellEnd"/>
            <w:r w:rsidRPr="00A007A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полярных областей Земли. Изучение Мирового </w:t>
            </w:r>
            <w:proofErr w:type="spellStart"/>
            <w:r w:rsidRPr="00A007A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океана</w:t>
            </w:r>
            <w:proofErr w:type="gramStart"/>
            <w:r w:rsidRPr="00A007A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A007A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</w:t>
            </w:r>
            <w:proofErr w:type="spellEnd"/>
            <w:r w:rsidRPr="00A007A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 р.</w:t>
            </w:r>
          </w:p>
          <w:p w:rsidR="0017435A" w:rsidRPr="00A007A6" w:rsidRDefault="0017435A" w:rsidP="0017435A">
            <w:pPr>
              <w:autoSpaceDE w:val="0"/>
              <w:autoSpaceDN w:val="0"/>
              <w:spacing w:before="68" w:after="0"/>
              <w:ind w:left="72"/>
              <w:rPr>
                <w:lang w:val="ru-RU"/>
              </w:rPr>
            </w:pPr>
            <w:r w:rsidRPr="00A007A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№2.Обозначение на 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контурной карте 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географических объектов, открытых в разные периоды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435A" w:rsidRDefault="0017435A" w:rsidP="001743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435A" w:rsidRDefault="0017435A" w:rsidP="001743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435A" w:rsidRDefault="0017435A" w:rsidP="001743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435A" w:rsidRDefault="0017435A" w:rsidP="001743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08.11.2022 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435A" w:rsidRDefault="0017435A" w:rsidP="0017435A">
            <w:pPr>
              <w:autoSpaceDE w:val="0"/>
              <w:autoSpaceDN w:val="0"/>
              <w:spacing w:before="98" w:after="0" w:line="271" w:lineRule="auto"/>
              <w:ind w:left="70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 Практическая работа;</w:t>
            </w:r>
          </w:p>
        </w:tc>
      </w:tr>
      <w:tr w:rsidR="0017435A" w:rsidRPr="00A007A6" w:rsidTr="0017435A">
        <w:trPr>
          <w:trHeight w:hRule="exact" w:val="1820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435A" w:rsidRDefault="0017435A" w:rsidP="0017435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435A" w:rsidRPr="00A007A6" w:rsidRDefault="0017435A" w:rsidP="0017435A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A007A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Виды изображения земной поверхности. Планы 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местности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435A" w:rsidRDefault="0017435A" w:rsidP="001743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435A" w:rsidRDefault="0017435A" w:rsidP="001743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435A" w:rsidRDefault="0017435A" w:rsidP="001743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435A" w:rsidRDefault="0017435A" w:rsidP="001743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15.11.2022 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435A" w:rsidRPr="00A007A6" w:rsidRDefault="0017435A" w:rsidP="0017435A">
            <w:pPr>
              <w:autoSpaceDE w:val="0"/>
              <w:autoSpaceDN w:val="0"/>
              <w:spacing w:before="98" w:after="0" w:line="281" w:lineRule="auto"/>
              <w:ind w:left="70"/>
              <w:rPr>
                <w:lang w:val="ru-RU"/>
              </w:rPr>
            </w:pPr>
            <w:r w:rsidRPr="00A007A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опрос; Самооценка с </w:t>
            </w:r>
            <w:r w:rsidRPr="00A007A6">
              <w:rPr>
                <w:lang w:val="ru-RU"/>
              </w:rPr>
              <w:br/>
            </w:r>
            <w:proofErr w:type="spellStart"/>
            <w:r w:rsidRPr="00A007A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использованием</w:t>
            </w:r>
            <w:proofErr w:type="gramStart"/>
            <w:r w:rsidRPr="00A007A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«О</w:t>
            </w:r>
            <w:proofErr w:type="gramEnd"/>
            <w:r w:rsidRPr="00A007A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ценочного</w:t>
            </w:r>
            <w:proofErr w:type="spellEnd"/>
            <w:r w:rsidRPr="00A007A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17435A" w:rsidTr="0017435A">
        <w:trPr>
          <w:trHeight w:hRule="exact" w:val="1822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435A" w:rsidRDefault="0017435A" w:rsidP="0017435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</w:t>
            </w: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435A" w:rsidRPr="00A007A6" w:rsidRDefault="0017435A" w:rsidP="0017435A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A007A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Условные знаки. Масштаб. Виды масштаба</w:t>
            </w:r>
            <w:proofErr w:type="gramStart"/>
            <w:r w:rsidRPr="00A007A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.. </w:t>
            </w:r>
            <w:proofErr w:type="spellStart"/>
            <w:proofErr w:type="gramEnd"/>
            <w:r w:rsidRPr="00A007A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Пр.р</w:t>
            </w:r>
            <w:proofErr w:type="spellEnd"/>
            <w:r w:rsidRPr="00A007A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. №3. Определение направлений и расстояний по плану 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местности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435A" w:rsidRDefault="0017435A" w:rsidP="001743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435A" w:rsidRDefault="0017435A" w:rsidP="001743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435A" w:rsidRDefault="0017435A" w:rsidP="001743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435A" w:rsidRDefault="0017435A" w:rsidP="001743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22.11.2022 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435A" w:rsidRDefault="0017435A" w:rsidP="0017435A">
            <w:pPr>
              <w:autoSpaceDE w:val="0"/>
              <w:autoSpaceDN w:val="0"/>
              <w:spacing w:before="98" w:after="0" w:line="271" w:lineRule="auto"/>
              <w:ind w:left="70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 Практическая работа;</w:t>
            </w:r>
          </w:p>
        </w:tc>
      </w:tr>
      <w:tr w:rsidR="0017435A" w:rsidRPr="00A007A6" w:rsidTr="0017435A">
        <w:trPr>
          <w:trHeight w:hRule="exact" w:val="1820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435A" w:rsidRDefault="0017435A" w:rsidP="0017435A">
            <w:pPr>
              <w:autoSpaceDE w:val="0"/>
              <w:autoSpaceDN w:val="0"/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</w:t>
            </w: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435A" w:rsidRPr="00A007A6" w:rsidRDefault="0017435A" w:rsidP="0017435A">
            <w:pPr>
              <w:autoSpaceDE w:val="0"/>
              <w:autoSpaceDN w:val="0"/>
              <w:spacing w:before="96" w:after="0" w:line="271" w:lineRule="auto"/>
              <w:ind w:left="72" w:right="432"/>
              <w:rPr>
                <w:lang w:val="ru-RU"/>
              </w:rPr>
            </w:pPr>
            <w:r w:rsidRPr="00A007A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Глазомерная, полярная и маршрутная съёмка 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местности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435A" w:rsidRDefault="0017435A" w:rsidP="0017435A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435A" w:rsidRDefault="0017435A" w:rsidP="0017435A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435A" w:rsidRDefault="0017435A" w:rsidP="0017435A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435A" w:rsidRDefault="0017435A" w:rsidP="0017435A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29.11.2022 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435A" w:rsidRPr="00A007A6" w:rsidRDefault="0017435A" w:rsidP="0017435A">
            <w:pPr>
              <w:autoSpaceDE w:val="0"/>
              <w:autoSpaceDN w:val="0"/>
              <w:spacing w:before="96" w:after="0" w:line="281" w:lineRule="auto"/>
              <w:ind w:left="70"/>
              <w:rPr>
                <w:lang w:val="ru-RU"/>
              </w:rPr>
            </w:pPr>
            <w:r w:rsidRPr="00A007A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опрос; Самооценка с </w:t>
            </w:r>
            <w:r w:rsidRPr="00A007A6">
              <w:rPr>
                <w:lang w:val="ru-RU"/>
              </w:rPr>
              <w:br/>
            </w:r>
            <w:proofErr w:type="spellStart"/>
            <w:r w:rsidRPr="00A007A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использованием</w:t>
            </w:r>
            <w:proofErr w:type="gramStart"/>
            <w:r w:rsidRPr="00A007A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«О</w:t>
            </w:r>
            <w:proofErr w:type="gramEnd"/>
            <w:r w:rsidRPr="00A007A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ценочного</w:t>
            </w:r>
            <w:proofErr w:type="spellEnd"/>
            <w:r w:rsidRPr="00A007A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17435A" w:rsidRPr="00A007A6" w:rsidTr="0017435A">
        <w:trPr>
          <w:trHeight w:hRule="exact" w:val="1820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435A" w:rsidRDefault="0017435A" w:rsidP="0017435A">
            <w:pPr>
              <w:autoSpaceDE w:val="0"/>
              <w:autoSpaceDN w:val="0"/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435A" w:rsidRPr="00A007A6" w:rsidRDefault="0017435A" w:rsidP="0017435A">
            <w:pPr>
              <w:autoSpaceDE w:val="0"/>
              <w:autoSpaceDN w:val="0"/>
              <w:spacing w:before="96" w:after="0" w:line="271" w:lineRule="auto"/>
              <w:ind w:left="72" w:right="432"/>
              <w:rPr>
                <w:lang w:val="ru-RU"/>
              </w:rPr>
            </w:pPr>
            <w:r w:rsidRPr="00A007A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Изображение на планах местности неровностей земной поверхности.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435A" w:rsidRDefault="0017435A" w:rsidP="0017435A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435A" w:rsidRDefault="0017435A" w:rsidP="0017435A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435A" w:rsidRDefault="0017435A" w:rsidP="0017435A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435A" w:rsidRDefault="0017435A" w:rsidP="0017435A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06.12.2022 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435A" w:rsidRPr="00A007A6" w:rsidRDefault="0017435A" w:rsidP="0017435A">
            <w:pPr>
              <w:autoSpaceDE w:val="0"/>
              <w:autoSpaceDN w:val="0"/>
              <w:spacing w:before="96" w:after="0" w:line="281" w:lineRule="auto"/>
              <w:ind w:left="70"/>
              <w:rPr>
                <w:lang w:val="ru-RU"/>
              </w:rPr>
            </w:pPr>
            <w:r w:rsidRPr="00A007A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опрос; Самооценка с </w:t>
            </w:r>
            <w:r w:rsidRPr="00A007A6">
              <w:rPr>
                <w:lang w:val="ru-RU"/>
              </w:rPr>
              <w:br/>
            </w:r>
            <w:proofErr w:type="spellStart"/>
            <w:r w:rsidRPr="00A007A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использованием</w:t>
            </w:r>
            <w:proofErr w:type="gramStart"/>
            <w:r w:rsidRPr="00A007A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«О</w:t>
            </w:r>
            <w:proofErr w:type="gramEnd"/>
            <w:r w:rsidRPr="00A007A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ценочного</w:t>
            </w:r>
            <w:proofErr w:type="spellEnd"/>
            <w:r w:rsidRPr="00A007A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17435A" w:rsidTr="0017435A">
        <w:trPr>
          <w:trHeight w:hRule="exact" w:val="2154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435A" w:rsidRDefault="0017435A" w:rsidP="0017435A">
            <w:pPr>
              <w:autoSpaceDE w:val="0"/>
              <w:autoSpaceDN w:val="0"/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435A" w:rsidRPr="00A007A6" w:rsidRDefault="0017435A" w:rsidP="0017435A">
            <w:pPr>
              <w:autoSpaceDE w:val="0"/>
              <w:autoSpaceDN w:val="0"/>
              <w:spacing w:before="96" w:after="0" w:line="283" w:lineRule="auto"/>
              <w:ind w:left="72" w:right="288"/>
              <w:rPr>
                <w:lang w:val="ru-RU"/>
              </w:rPr>
            </w:pPr>
            <w:r w:rsidRPr="00A007A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Ориентирование по плану местности: стороны 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горизонта</w:t>
            </w:r>
            <w:proofErr w:type="gramStart"/>
            <w:r w:rsidRPr="00A007A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.. </w:t>
            </w:r>
            <w:proofErr w:type="gramEnd"/>
            <w:r w:rsidRPr="00A007A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Пр.р.№4. 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Составление описания 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маршрута по плану 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местности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435A" w:rsidRDefault="0017435A" w:rsidP="0017435A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435A" w:rsidRDefault="0017435A" w:rsidP="0017435A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435A" w:rsidRDefault="0017435A" w:rsidP="0017435A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435A" w:rsidRDefault="0017435A" w:rsidP="0017435A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13.12.2022 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435A" w:rsidRDefault="0017435A" w:rsidP="0017435A">
            <w:pPr>
              <w:autoSpaceDE w:val="0"/>
              <w:autoSpaceDN w:val="0"/>
              <w:spacing w:before="96" w:after="0" w:line="271" w:lineRule="auto"/>
              <w:ind w:left="70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 Практическая работа;</w:t>
            </w:r>
          </w:p>
        </w:tc>
      </w:tr>
      <w:tr w:rsidR="0017435A" w:rsidTr="0017435A">
        <w:trPr>
          <w:trHeight w:hRule="exact" w:val="1800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435A" w:rsidRDefault="0017435A" w:rsidP="0017435A">
            <w:pPr>
              <w:autoSpaceDE w:val="0"/>
              <w:autoSpaceDN w:val="0"/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15.</w:t>
            </w: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435A" w:rsidRPr="00A007A6" w:rsidRDefault="0017435A" w:rsidP="0017435A">
            <w:pPr>
              <w:autoSpaceDE w:val="0"/>
              <w:autoSpaceDN w:val="0"/>
              <w:spacing w:before="96" w:after="0" w:line="281" w:lineRule="auto"/>
              <w:ind w:left="72" w:right="288"/>
              <w:rPr>
                <w:lang w:val="ru-RU"/>
              </w:rPr>
            </w:pPr>
            <w:r w:rsidRPr="00A007A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Различия глобуса и 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географических карт 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Разнообразие 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географических карт и их классификация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435A" w:rsidRDefault="0017435A" w:rsidP="0017435A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435A" w:rsidRDefault="0017435A" w:rsidP="0017435A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435A" w:rsidRDefault="0017435A" w:rsidP="0017435A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435A" w:rsidRDefault="0017435A" w:rsidP="0017435A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20.12.2022 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435A" w:rsidRDefault="0017435A" w:rsidP="0017435A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</w:tbl>
    <w:tbl>
      <w:tblPr>
        <w:tblpPr w:leftFromText="180" w:rightFromText="180" w:vertAnchor="text" w:horzAnchor="margin" w:tblpY="1839"/>
        <w:tblW w:w="0" w:type="auto"/>
        <w:tblLayout w:type="fixed"/>
        <w:tblLook w:val="04A0" w:firstRow="1" w:lastRow="0" w:firstColumn="1" w:lastColumn="0" w:noHBand="0" w:noVBand="1"/>
      </w:tblPr>
      <w:tblGrid>
        <w:gridCol w:w="498"/>
        <w:gridCol w:w="3070"/>
        <w:gridCol w:w="726"/>
        <w:gridCol w:w="1606"/>
        <w:gridCol w:w="1654"/>
        <w:gridCol w:w="1226"/>
        <w:gridCol w:w="1868"/>
      </w:tblGrid>
      <w:tr w:rsidR="0017435A" w:rsidRPr="00A007A6" w:rsidTr="0017435A">
        <w:trPr>
          <w:trHeight w:hRule="exact" w:val="1820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435A" w:rsidRDefault="0017435A" w:rsidP="0017435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</w:t>
            </w: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435A" w:rsidRPr="00A007A6" w:rsidRDefault="0017435A" w:rsidP="0017435A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A007A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Градусная сеть на глобусе и картах. Параллели и 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меридианы. Экватор и 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нулевой меридиан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435A" w:rsidRDefault="0017435A" w:rsidP="001743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435A" w:rsidRDefault="0017435A" w:rsidP="001743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435A" w:rsidRDefault="0017435A" w:rsidP="001743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435A" w:rsidRDefault="0017435A" w:rsidP="001743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27.12.2022 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435A" w:rsidRPr="00A007A6" w:rsidRDefault="0017435A" w:rsidP="0017435A">
            <w:pPr>
              <w:autoSpaceDE w:val="0"/>
              <w:autoSpaceDN w:val="0"/>
              <w:spacing w:before="98" w:after="0" w:line="281" w:lineRule="auto"/>
              <w:ind w:left="70"/>
              <w:rPr>
                <w:lang w:val="ru-RU"/>
              </w:rPr>
            </w:pPr>
            <w:r w:rsidRPr="00A007A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опрос; 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с; </w:t>
            </w:r>
            <w:r w:rsidRPr="00A007A6">
              <w:rPr>
                <w:lang w:val="ru-RU"/>
              </w:rPr>
              <w:br/>
            </w:r>
            <w:proofErr w:type="spellStart"/>
            <w:r w:rsidRPr="00A007A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использованием</w:t>
            </w:r>
            <w:proofErr w:type="gramStart"/>
            <w:r w:rsidRPr="00A007A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;«</w:t>
            </w:r>
            <w:proofErr w:type="gramEnd"/>
            <w:r w:rsidRPr="00A007A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Оценочного</w:t>
            </w:r>
            <w:proofErr w:type="spellEnd"/>
            <w:r w:rsidRPr="00A007A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; 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листа»;;</w:t>
            </w:r>
          </w:p>
        </w:tc>
      </w:tr>
      <w:tr w:rsidR="0017435A" w:rsidTr="0017435A">
        <w:trPr>
          <w:trHeight w:hRule="exact" w:val="2820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435A" w:rsidRDefault="0017435A" w:rsidP="0017435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435A" w:rsidRPr="00A007A6" w:rsidRDefault="0017435A" w:rsidP="0017435A">
            <w:pPr>
              <w:autoSpaceDE w:val="0"/>
              <w:autoSpaceDN w:val="0"/>
              <w:spacing w:before="98" w:after="0" w:line="286" w:lineRule="auto"/>
              <w:ind w:left="72" w:right="144"/>
              <w:rPr>
                <w:lang w:val="ru-RU"/>
              </w:rPr>
            </w:pPr>
            <w:r w:rsidRPr="00A007A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Географические 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координаты. </w:t>
            </w:r>
            <w:proofErr w:type="spellStart"/>
            <w:r w:rsidRPr="00A007A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Пр.р</w:t>
            </w:r>
            <w:proofErr w:type="spellEnd"/>
            <w:r w:rsidRPr="00A007A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. №5 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Определение 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географических координат объектов и определение 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объектов по их 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географическим 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координатам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435A" w:rsidRDefault="0017435A" w:rsidP="001743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435A" w:rsidRDefault="0017435A" w:rsidP="001743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435A" w:rsidRDefault="0017435A" w:rsidP="001743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435A" w:rsidRDefault="0017435A" w:rsidP="001743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17.01.2023 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435A" w:rsidRDefault="0017435A" w:rsidP="0017435A">
            <w:pPr>
              <w:autoSpaceDE w:val="0"/>
              <w:autoSpaceDN w:val="0"/>
              <w:spacing w:before="98" w:after="0" w:line="271" w:lineRule="auto"/>
              <w:ind w:left="70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 Практическая работа;</w:t>
            </w:r>
          </w:p>
        </w:tc>
      </w:tr>
      <w:tr w:rsidR="0017435A" w:rsidTr="0017435A">
        <w:trPr>
          <w:trHeight w:hRule="exact" w:val="1820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435A" w:rsidRDefault="0017435A" w:rsidP="0017435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</w:t>
            </w: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435A" w:rsidRPr="00A007A6" w:rsidRDefault="0017435A" w:rsidP="0017435A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A007A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Искажения на карте.</w:t>
            </w:r>
          </w:p>
          <w:p w:rsidR="0017435A" w:rsidRPr="00A007A6" w:rsidRDefault="0017435A" w:rsidP="0017435A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A007A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Градусная </w:t>
            </w:r>
            <w:proofErr w:type="spellStart"/>
            <w:r w:rsidRPr="00A007A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сеть</w:t>
            </w:r>
            <w:proofErr w:type="gramStart"/>
            <w:r w:rsidRPr="00A007A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A007A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р.р</w:t>
            </w:r>
            <w:proofErr w:type="spellEnd"/>
            <w:r w:rsidRPr="00A007A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</w:t>
            </w:r>
          </w:p>
          <w:p w:rsidR="0017435A" w:rsidRPr="00A007A6" w:rsidRDefault="0017435A" w:rsidP="0017435A">
            <w:pPr>
              <w:autoSpaceDE w:val="0"/>
              <w:autoSpaceDN w:val="0"/>
              <w:spacing w:before="70" w:after="0" w:line="271" w:lineRule="auto"/>
              <w:ind w:left="72" w:right="144"/>
              <w:rPr>
                <w:lang w:val="ru-RU"/>
              </w:rPr>
            </w:pPr>
            <w:r w:rsidRPr="00A007A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№6.Определение 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направлений и расстояний по </w:t>
            </w:r>
            <w:proofErr w:type="spellStart"/>
            <w:r w:rsidRPr="00A007A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картеполушарий</w:t>
            </w:r>
            <w:proofErr w:type="spellEnd"/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435A" w:rsidRDefault="0017435A" w:rsidP="001743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435A" w:rsidRDefault="0017435A" w:rsidP="001743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435A" w:rsidRDefault="0017435A" w:rsidP="001743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435A" w:rsidRDefault="0017435A" w:rsidP="001743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24.01.2023 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435A" w:rsidRDefault="0017435A" w:rsidP="0017435A">
            <w:pPr>
              <w:autoSpaceDE w:val="0"/>
              <w:autoSpaceDN w:val="0"/>
              <w:spacing w:before="98" w:after="0" w:line="271" w:lineRule="auto"/>
              <w:ind w:left="70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 Практическая работа;</w:t>
            </w:r>
          </w:p>
        </w:tc>
      </w:tr>
      <w:tr w:rsidR="0017435A" w:rsidRPr="00A007A6" w:rsidTr="0017435A">
        <w:trPr>
          <w:trHeight w:hRule="exact" w:val="1820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435A" w:rsidRDefault="0017435A" w:rsidP="0017435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</w:t>
            </w: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435A" w:rsidRDefault="0017435A" w:rsidP="0017435A">
            <w:pPr>
              <w:autoSpaceDE w:val="0"/>
              <w:autoSpaceDN w:val="0"/>
              <w:spacing w:before="98" w:after="0" w:line="281" w:lineRule="auto"/>
              <w:ind w:left="72" w:right="288"/>
            </w:pPr>
            <w:r w:rsidRPr="00A007A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Разнообразие 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географических карт и их классификации.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изображения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земной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поверхности</w:t>
            </w:r>
            <w:proofErr w:type="spellEnd"/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435A" w:rsidRDefault="0017435A" w:rsidP="001743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435A" w:rsidRDefault="0017435A" w:rsidP="001743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435A" w:rsidRDefault="0017435A" w:rsidP="001743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435A" w:rsidRDefault="0017435A" w:rsidP="001743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31.01.2023 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435A" w:rsidRPr="00A007A6" w:rsidRDefault="0017435A" w:rsidP="0017435A">
            <w:pPr>
              <w:autoSpaceDE w:val="0"/>
              <w:autoSpaceDN w:val="0"/>
              <w:spacing w:before="98" w:after="0" w:line="281" w:lineRule="auto"/>
              <w:ind w:left="70"/>
              <w:rPr>
                <w:lang w:val="ru-RU"/>
              </w:rPr>
            </w:pPr>
            <w:r w:rsidRPr="00A007A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опрос; Самооценка с </w:t>
            </w:r>
            <w:r w:rsidRPr="00A007A6">
              <w:rPr>
                <w:lang w:val="ru-RU"/>
              </w:rPr>
              <w:br/>
            </w:r>
            <w:proofErr w:type="spellStart"/>
            <w:r w:rsidRPr="00A007A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использованием</w:t>
            </w:r>
            <w:proofErr w:type="gramStart"/>
            <w:r w:rsidRPr="00A007A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«О</w:t>
            </w:r>
            <w:proofErr w:type="gramEnd"/>
            <w:r w:rsidRPr="00A007A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ценочного</w:t>
            </w:r>
            <w:proofErr w:type="spellEnd"/>
            <w:r w:rsidRPr="00A007A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17435A" w:rsidRPr="00A007A6" w:rsidTr="0017435A">
        <w:trPr>
          <w:trHeight w:hRule="exact" w:val="1820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435A" w:rsidRDefault="0017435A" w:rsidP="0017435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</w:t>
            </w: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435A" w:rsidRPr="00A007A6" w:rsidRDefault="0017435A" w:rsidP="0017435A">
            <w:pPr>
              <w:autoSpaceDE w:val="0"/>
              <w:autoSpaceDN w:val="0"/>
              <w:spacing w:before="98" w:after="0" w:line="271" w:lineRule="auto"/>
              <w:ind w:left="72" w:right="576"/>
              <w:rPr>
                <w:lang w:val="ru-RU"/>
              </w:rPr>
            </w:pPr>
            <w:r w:rsidRPr="00A007A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Географический </w:t>
            </w:r>
            <w:r w:rsidRPr="00A007A6">
              <w:rPr>
                <w:lang w:val="ru-RU"/>
              </w:rPr>
              <w:br/>
            </w:r>
            <w:proofErr w:type="spellStart"/>
            <w:r w:rsidRPr="00A007A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атлас</w:t>
            </w:r>
            <w:proofErr w:type="gramStart"/>
            <w:r w:rsidRPr="00A007A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.И</w:t>
            </w:r>
            <w:proofErr w:type="gramEnd"/>
            <w:r w:rsidRPr="00A007A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стория</w:t>
            </w:r>
            <w:proofErr w:type="spellEnd"/>
            <w:r w:rsidRPr="00A007A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географической карты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435A" w:rsidRDefault="0017435A" w:rsidP="001743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435A" w:rsidRDefault="0017435A" w:rsidP="001743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435A" w:rsidRDefault="0017435A" w:rsidP="001743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435A" w:rsidRDefault="0017435A" w:rsidP="001743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07.02.2023 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435A" w:rsidRPr="00A007A6" w:rsidRDefault="0017435A" w:rsidP="0017435A">
            <w:pPr>
              <w:autoSpaceDE w:val="0"/>
              <w:autoSpaceDN w:val="0"/>
              <w:spacing w:before="98" w:after="0" w:line="281" w:lineRule="auto"/>
              <w:ind w:left="70"/>
              <w:rPr>
                <w:lang w:val="ru-RU"/>
              </w:rPr>
            </w:pPr>
            <w:r w:rsidRPr="00A007A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опрос; Самооценка с </w:t>
            </w:r>
            <w:r w:rsidRPr="00A007A6">
              <w:rPr>
                <w:lang w:val="ru-RU"/>
              </w:rPr>
              <w:br/>
            </w:r>
            <w:proofErr w:type="spellStart"/>
            <w:r w:rsidRPr="00A007A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использованием</w:t>
            </w:r>
            <w:proofErr w:type="gramStart"/>
            <w:r w:rsidRPr="00A007A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«О</w:t>
            </w:r>
            <w:proofErr w:type="gramEnd"/>
            <w:r w:rsidRPr="00A007A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ценочного</w:t>
            </w:r>
            <w:proofErr w:type="spellEnd"/>
            <w:r w:rsidRPr="00A007A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17435A" w:rsidTr="0017435A">
        <w:trPr>
          <w:trHeight w:hRule="exact" w:val="1154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435A" w:rsidRDefault="0017435A" w:rsidP="0017435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</w:t>
            </w: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435A" w:rsidRPr="00A007A6" w:rsidRDefault="0017435A" w:rsidP="0017435A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A007A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Земля в Солнечной системе. Гипотезы возникновения 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Земли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435A" w:rsidRDefault="0017435A" w:rsidP="001743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435A" w:rsidRDefault="0017435A" w:rsidP="001743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435A" w:rsidRDefault="0017435A" w:rsidP="001743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435A" w:rsidRDefault="0017435A" w:rsidP="001743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14.02.2023 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435A" w:rsidRDefault="0017435A" w:rsidP="0017435A">
            <w:pPr>
              <w:autoSpaceDE w:val="0"/>
              <w:autoSpaceDN w:val="0"/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7435A" w:rsidTr="0017435A">
        <w:trPr>
          <w:trHeight w:hRule="exact" w:val="822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435A" w:rsidRDefault="0017435A" w:rsidP="0017435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</w:t>
            </w: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435A" w:rsidRPr="00A007A6" w:rsidRDefault="0017435A" w:rsidP="0017435A">
            <w:pPr>
              <w:autoSpaceDE w:val="0"/>
              <w:autoSpaceDN w:val="0"/>
              <w:spacing w:before="98" w:after="0" w:line="262" w:lineRule="auto"/>
              <w:ind w:right="144"/>
              <w:jc w:val="center"/>
              <w:rPr>
                <w:lang w:val="ru-RU"/>
              </w:rPr>
            </w:pPr>
            <w:r w:rsidRPr="00A007A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Форма, размеры Земли, их географические следствия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435A" w:rsidRDefault="0017435A" w:rsidP="001743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435A" w:rsidRDefault="0017435A" w:rsidP="001743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435A" w:rsidRDefault="0017435A" w:rsidP="001743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435A" w:rsidRDefault="0017435A" w:rsidP="001743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21.02.2023 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435A" w:rsidRDefault="0017435A" w:rsidP="0017435A">
            <w:pPr>
              <w:autoSpaceDE w:val="0"/>
              <w:autoSpaceDN w:val="0"/>
              <w:spacing w:before="98" w:after="0" w:line="262" w:lineRule="auto"/>
              <w:ind w:right="14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 Тестирование;</w:t>
            </w:r>
          </w:p>
        </w:tc>
      </w:tr>
      <w:tr w:rsidR="0017435A" w:rsidTr="0017435A">
        <w:trPr>
          <w:trHeight w:hRule="exact" w:val="820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435A" w:rsidRDefault="0017435A" w:rsidP="0017435A">
            <w:pPr>
              <w:autoSpaceDE w:val="0"/>
              <w:autoSpaceDN w:val="0"/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</w:t>
            </w: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435A" w:rsidRPr="00A007A6" w:rsidRDefault="0017435A" w:rsidP="0017435A">
            <w:pPr>
              <w:autoSpaceDE w:val="0"/>
              <w:autoSpaceDN w:val="0"/>
              <w:spacing w:before="96" w:after="0" w:line="262" w:lineRule="auto"/>
              <w:ind w:left="72" w:right="576"/>
              <w:rPr>
                <w:lang w:val="ru-RU"/>
              </w:rPr>
            </w:pPr>
            <w:r w:rsidRPr="00A007A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Вращение Земли и его следствия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435A" w:rsidRDefault="0017435A" w:rsidP="0017435A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435A" w:rsidRDefault="0017435A" w:rsidP="0017435A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435A" w:rsidRDefault="0017435A" w:rsidP="0017435A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435A" w:rsidRDefault="0017435A" w:rsidP="0017435A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28.02.2023 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435A" w:rsidRDefault="0017435A" w:rsidP="0017435A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7435A" w:rsidTr="0017435A">
        <w:trPr>
          <w:trHeight w:hRule="exact" w:val="1134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435A" w:rsidRDefault="0017435A" w:rsidP="0017435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</w:t>
            </w: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435A" w:rsidRPr="00A007A6" w:rsidRDefault="0017435A" w:rsidP="0017435A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A007A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Пояса </w:t>
            </w:r>
            <w:r w:rsidRPr="00A007A6">
              <w:rPr>
                <w:lang w:val="ru-RU"/>
              </w:rPr>
              <w:br/>
            </w:r>
            <w:proofErr w:type="spellStart"/>
            <w:r w:rsidRPr="00A007A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освещённости</w:t>
            </w:r>
            <w:proofErr w:type="gramStart"/>
            <w:r w:rsidRPr="00A007A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.Т</w:t>
            </w:r>
            <w:proofErr w:type="gramEnd"/>
            <w:r w:rsidRPr="00A007A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ропики</w:t>
            </w:r>
            <w:proofErr w:type="spellEnd"/>
            <w:r w:rsidRPr="00A007A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и полярные круги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435A" w:rsidRDefault="0017435A" w:rsidP="001743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435A" w:rsidRDefault="0017435A" w:rsidP="001743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435A" w:rsidRDefault="0017435A" w:rsidP="001743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435A" w:rsidRDefault="0017435A" w:rsidP="001743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07.03.2023 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435A" w:rsidRDefault="0017435A" w:rsidP="0017435A">
            <w:pPr>
              <w:autoSpaceDE w:val="0"/>
              <w:autoSpaceDN w:val="0"/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</w:tbl>
    <w:p w:rsidR="00BB2439" w:rsidRPr="0017435A" w:rsidRDefault="00BB2439" w:rsidP="0017435A">
      <w:pPr>
        <w:rPr>
          <w:lang w:val="ru-RU"/>
        </w:rPr>
        <w:sectPr w:rsidR="00BB2439" w:rsidRPr="0017435A">
          <w:pgSz w:w="11900" w:h="16840"/>
          <w:pgMar w:top="298" w:right="556" w:bottom="390" w:left="666" w:header="720" w:footer="720" w:gutter="0"/>
          <w:cols w:space="720" w:equalWidth="0">
            <w:col w:w="10678" w:space="0"/>
          </w:cols>
          <w:docGrid w:linePitch="360"/>
        </w:sectPr>
      </w:pPr>
    </w:p>
    <w:tbl>
      <w:tblPr>
        <w:tblpPr w:leftFromText="180" w:rightFromText="180" w:vertAnchor="text" w:horzAnchor="margin" w:tblpY="78"/>
        <w:tblW w:w="0" w:type="auto"/>
        <w:tblLayout w:type="fixed"/>
        <w:tblLook w:val="04A0" w:firstRow="1" w:lastRow="0" w:firstColumn="1" w:lastColumn="0" w:noHBand="0" w:noVBand="1"/>
      </w:tblPr>
      <w:tblGrid>
        <w:gridCol w:w="498"/>
        <w:gridCol w:w="3070"/>
        <w:gridCol w:w="726"/>
        <w:gridCol w:w="1606"/>
        <w:gridCol w:w="1654"/>
        <w:gridCol w:w="1226"/>
        <w:gridCol w:w="1868"/>
      </w:tblGrid>
      <w:tr w:rsidR="0017435A" w:rsidTr="0017435A">
        <w:trPr>
          <w:trHeight w:hRule="exact" w:val="3152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435A" w:rsidRDefault="0017435A" w:rsidP="0017435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25.</w:t>
            </w: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435A" w:rsidRPr="00A007A6" w:rsidRDefault="0017435A" w:rsidP="0017435A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A007A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Вращение Земли вокруг своей оси.  </w:t>
            </w:r>
            <w:proofErr w:type="spellStart"/>
            <w:r w:rsidRPr="00A007A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Пр.р</w:t>
            </w:r>
            <w:proofErr w:type="spellEnd"/>
            <w:r w:rsidRPr="00A007A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</w:t>
            </w:r>
          </w:p>
          <w:p w:rsidR="0017435A" w:rsidRPr="00A007A6" w:rsidRDefault="0017435A" w:rsidP="0017435A">
            <w:pPr>
              <w:autoSpaceDE w:val="0"/>
              <w:autoSpaceDN w:val="0"/>
              <w:spacing w:before="70" w:after="0" w:line="283" w:lineRule="auto"/>
              <w:ind w:left="72"/>
              <w:rPr>
                <w:lang w:val="ru-RU"/>
              </w:rPr>
            </w:pPr>
            <w:r w:rsidRPr="00A007A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№7.Выявление 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закономерностей изменения продолжительности дня и высоты Солнца над 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горизонтом в зависимости от географической широты и времени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435A" w:rsidRDefault="0017435A" w:rsidP="001743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435A" w:rsidRDefault="0017435A" w:rsidP="001743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435A" w:rsidRDefault="0017435A" w:rsidP="001743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435A" w:rsidRDefault="0017435A" w:rsidP="001743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14.03.2023 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435A" w:rsidRDefault="0017435A" w:rsidP="0017435A">
            <w:pPr>
              <w:autoSpaceDE w:val="0"/>
              <w:autoSpaceDN w:val="0"/>
              <w:spacing w:before="98" w:after="0" w:line="271" w:lineRule="auto"/>
              <w:ind w:left="70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 Практическая работа;</w:t>
            </w:r>
          </w:p>
        </w:tc>
      </w:tr>
      <w:tr w:rsidR="0017435A" w:rsidRPr="00A007A6" w:rsidTr="0017435A">
        <w:trPr>
          <w:trHeight w:hRule="exact" w:val="2154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435A" w:rsidRDefault="0017435A" w:rsidP="0017435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</w:t>
            </w: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435A" w:rsidRPr="00A007A6" w:rsidRDefault="0017435A" w:rsidP="0017435A">
            <w:pPr>
              <w:autoSpaceDE w:val="0"/>
              <w:autoSpaceDN w:val="0"/>
              <w:spacing w:before="98" w:after="0" w:line="283" w:lineRule="auto"/>
              <w:ind w:left="72" w:right="288"/>
              <w:rPr>
                <w:lang w:val="ru-RU"/>
              </w:rPr>
            </w:pPr>
            <w:r w:rsidRPr="00A007A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Литосфера — твёрдая 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оболочка Земли .Методы изучения земных </w:t>
            </w:r>
            <w:r w:rsidRPr="00A007A6">
              <w:rPr>
                <w:lang w:val="ru-RU"/>
              </w:rPr>
              <w:br/>
            </w:r>
            <w:proofErr w:type="spellStart"/>
            <w:r w:rsidRPr="00A007A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глубин</w:t>
            </w:r>
            <w:proofErr w:type="gramStart"/>
            <w:r w:rsidRPr="00A007A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.В</w:t>
            </w:r>
            <w:proofErr w:type="gramEnd"/>
            <w:r w:rsidRPr="00A007A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нутреннее</w:t>
            </w:r>
            <w:proofErr w:type="spellEnd"/>
            <w:r w:rsidRPr="00A007A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строение </w:t>
            </w:r>
            <w:proofErr w:type="spellStart"/>
            <w:r w:rsidRPr="00A007A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Земли:ядро</w:t>
            </w:r>
            <w:proofErr w:type="spellEnd"/>
            <w:r w:rsidRPr="00A007A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мантия, земная кора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435A" w:rsidRDefault="0017435A" w:rsidP="001743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435A" w:rsidRDefault="0017435A" w:rsidP="001743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435A" w:rsidRDefault="0017435A" w:rsidP="001743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435A" w:rsidRDefault="0017435A" w:rsidP="001743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21.03.2023 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435A" w:rsidRPr="00A007A6" w:rsidRDefault="0017435A" w:rsidP="0017435A">
            <w:pPr>
              <w:autoSpaceDE w:val="0"/>
              <w:autoSpaceDN w:val="0"/>
              <w:spacing w:before="98" w:after="0" w:line="281" w:lineRule="auto"/>
              <w:ind w:left="70"/>
              <w:rPr>
                <w:lang w:val="ru-RU"/>
              </w:rPr>
            </w:pPr>
            <w:r w:rsidRPr="00A007A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опрос; Самооценка с </w:t>
            </w:r>
            <w:r w:rsidRPr="00A007A6">
              <w:rPr>
                <w:lang w:val="ru-RU"/>
              </w:rPr>
              <w:br/>
            </w:r>
            <w:proofErr w:type="spellStart"/>
            <w:r w:rsidRPr="00A007A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использованием</w:t>
            </w:r>
            <w:proofErr w:type="gramStart"/>
            <w:r w:rsidRPr="00A007A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«О</w:t>
            </w:r>
            <w:proofErr w:type="gramEnd"/>
            <w:r w:rsidRPr="00A007A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ценочного</w:t>
            </w:r>
            <w:proofErr w:type="spellEnd"/>
            <w:r w:rsidRPr="00A007A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17435A" w:rsidRPr="00A007A6" w:rsidTr="0017435A">
        <w:trPr>
          <w:trHeight w:hRule="exact" w:val="1820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435A" w:rsidRDefault="0017435A" w:rsidP="0017435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</w:t>
            </w: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435A" w:rsidRPr="00A007A6" w:rsidRDefault="0017435A" w:rsidP="0017435A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A007A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Строение земной 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коры.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007A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Минералы и горные породы. 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435A" w:rsidRDefault="0017435A" w:rsidP="001743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435A" w:rsidRDefault="0017435A" w:rsidP="001743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435A" w:rsidRDefault="0017435A" w:rsidP="001743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435A" w:rsidRDefault="0017435A" w:rsidP="001743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04.04.2023 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435A" w:rsidRPr="00A007A6" w:rsidRDefault="0017435A" w:rsidP="0017435A">
            <w:pPr>
              <w:autoSpaceDE w:val="0"/>
              <w:autoSpaceDN w:val="0"/>
              <w:spacing w:before="98" w:after="0" w:line="281" w:lineRule="auto"/>
              <w:ind w:left="70"/>
              <w:rPr>
                <w:lang w:val="ru-RU"/>
              </w:rPr>
            </w:pPr>
            <w:r w:rsidRPr="00A007A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опрос; Самооценка с </w:t>
            </w:r>
            <w:r w:rsidRPr="00A007A6">
              <w:rPr>
                <w:lang w:val="ru-RU"/>
              </w:rPr>
              <w:br/>
            </w:r>
            <w:proofErr w:type="spellStart"/>
            <w:r w:rsidRPr="00A007A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использованием</w:t>
            </w:r>
            <w:proofErr w:type="gramStart"/>
            <w:r w:rsidRPr="00A007A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«О</w:t>
            </w:r>
            <w:proofErr w:type="gramEnd"/>
            <w:r w:rsidRPr="00A007A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ценочного</w:t>
            </w:r>
            <w:proofErr w:type="spellEnd"/>
            <w:r w:rsidRPr="00A007A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17435A" w:rsidRPr="00A007A6" w:rsidTr="0017435A">
        <w:trPr>
          <w:trHeight w:hRule="exact" w:val="1820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435A" w:rsidRDefault="0017435A" w:rsidP="0017435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</w:t>
            </w: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435A" w:rsidRDefault="0017435A" w:rsidP="0017435A">
            <w:pPr>
              <w:autoSpaceDE w:val="0"/>
              <w:autoSpaceDN w:val="0"/>
              <w:spacing w:before="98" w:after="0" w:line="262" w:lineRule="auto"/>
              <w:ind w:left="72" w:right="86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Движения земной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коры.Землетрясения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435A" w:rsidRDefault="0017435A" w:rsidP="001743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435A" w:rsidRDefault="0017435A" w:rsidP="001743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435A" w:rsidRDefault="0017435A" w:rsidP="001743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435A" w:rsidRDefault="0017435A" w:rsidP="001743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11.04.2023 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435A" w:rsidRPr="00A007A6" w:rsidRDefault="0017435A" w:rsidP="0017435A">
            <w:pPr>
              <w:autoSpaceDE w:val="0"/>
              <w:autoSpaceDN w:val="0"/>
              <w:spacing w:before="98" w:after="0" w:line="281" w:lineRule="auto"/>
              <w:ind w:left="70"/>
              <w:rPr>
                <w:lang w:val="ru-RU"/>
              </w:rPr>
            </w:pPr>
            <w:r w:rsidRPr="00A007A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опрос; Самооценка с </w:t>
            </w:r>
            <w:r w:rsidRPr="00A007A6">
              <w:rPr>
                <w:lang w:val="ru-RU"/>
              </w:rPr>
              <w:br/>
            </w:r>
            <w:proofErr w:type="spellStart"/>
            <w:r w:rsidRPr="00A007A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использованием</w:t>
            </w:r>
            <w:proofErr w:type="gramStart"/>
            <w:r w:rsidRPr="00A007A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«О</w:t>
            </w:r>
            <w:proofErr w:type="gramEnd"/>
            <w:r w:rsidRPr="00A007A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ценочного</w:t>
            </w:r>
            <w:proofErr w:type="spellEnd"/>
            <w:r w:rsidRPr="00A007A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17435A" w:rsidTr="0017435A">
        <w:trPr>
          <w:trHeight w:hRule="exact" w:val="822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435A" w:rsidRDefault="0017435A" w:rsidP="0017435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</w:t>
            </w: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435A" w:rsidRDefault="0017435A" w:rsidP="0017435A">
            <w:pPr>
              <w:autoSpaceDE w:val="0"/>
              <w:autoSpaceDN w:val="0"/>
              <w:spacing w:before="98" w:after="0" w:line="262" w:lineRule="auto"/>
              <w:ind w:left="72" w:right="115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Движение земной коры.Вулканы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435A" w:rsidRDefault="0017435A" w:rsidP="001743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435A" w:rsidRDefault="0017435A" w:rsidP="001743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435A" w:rsidRDefault="0017435A" w:rsidP="001743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435A" w:rsidRDefault="0017435A" w:rsidP="001743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18.04.2023 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435A" w:rsidRDefault="0017435A" w:rsidP="0017435A">
            <w:pPr>
              <w:autoSpaceDE w:val="0"/>
              <w:autoSpaceDN w:val="0"/>
              <w:spacing w:before="98" w:after="0" w:line="262" w:lineRule="auto"/>
              <w:ind w:right="14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 Тестирование;</w:t>
            </w:r>
          </w:p>
        </w:tc>
      </w:tr>
      <w:tr w:rsidR="0017435A" w:rsidRPr="00A007A6" w:rsidTr="0017435A">
        <w:trPr>
          <w:trHeight w:hRule="exact" w:val="1820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435A" w:rsidRDefault="0017435A" w:rsidP="0017435A">
            <w:pPr>
              <w:autoSpaceDE w:val="0"/>
              <w:autoSpaceDN w:val="0"/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</w:t>
            </w: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435A" w:rsidRPr="00A007A6" w:rsidRDefault="0017435A" w:rsidP="0017435A">
            <w:pPr>
              <w:autoSpaceDE w:val="0"/>
              <w:autoSpaceDN w:val="0"/>
              <w:spacing w:before="96" w:after="0"/>
              <w:ind w:left="72" w:right="144"/>
              <w:rPr>
                <w:lang w:val="ru-RU"/>
              </w:rPr>
            </w:pPr>
            <w:r w:rsidRPr="00A007A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Формирование рельефа 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земной поверхности как 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результат действия 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внутренних и внешних сил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435A" w:rsidRDefault="0017435A" w:rsidP="0017435A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435A" w:rsidRDefault="0017435A" w:rsidP="0017435A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435A" w:rsidRDefault="0017435A" w:rsidP="0017435A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435A" w:rsidRDefault="0017435A" w:rsidP="0017435A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25.04.2023 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435A" w:rsidRPr="00A007A6" w:rsidRDefault="0017435A" w:rsidP="0017435A">
            <w:pPr>
              <w:autoSpaceDE w:val="0"/>
              <w:autoSpaceDN w:val="0"/>
              <w:spacing w:before="96" w:after="0" w:line="281" w:lineRule="auto"/>
              <w:ind w:left="70"/>
              <w:rPr>
                <w:lang w:val="ru-RU"/>
              </w:rPr>
            </w:pPr>
            <w:r w:rsidRPr="00A007A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опрос; Самооценка с </w:t>
            </w:r>
            <w:r w:rsidRPr="00A007A6">
              <w:rPr>
                <w:lang w:val="ru-RU"/>
              </w:rPr>
              <w:br/>
            </w:r>
            <w:proofErr w:type="spellStart"/>
            <w:r w:rsidRPr="00A007A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использованием</w:t>
            </w:r>
            <w:proofErr w:type="gramStart"/>
            <w:r w:rsidRPr="00A007A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«О</w:t>
            </w:r>
            <w:proofErr w:type="gramEnd"/>
            <w:r w:rsidRPr="00A007A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ценочного</w:t>
            </w:r>
            <w:proofErr w:type="spellEnd"/>
            <w:r w:rsidRPr="00A007A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17435A" w:rsidTr="0017435A">
        <w:trPr>
          <w:trHeight w:hRule="exact" w:val="1820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435A" w:rsidRDefault="0017435A" w:rsidP="0017435A">
            <w:pPr>
              <w:autoSpaceDE w:val="0"/>
              <w:autoSpaceDN w:val="0"/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</w:t>
            </w: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435A" w:rsidRPr="00A007A6" w:rsidRDefault="0017435A" w:rsidP="0017435A">
            <w:pPr>
              <w:autoSpaceDE w:val="0"/>
              <w:autoSpaceDN w:val="0"/>
              <w:spacing w:before="96" w:after="0" w:line="281" w:lineRule="auto"/>
              <w:ind w:left="72"/>
              <w:rPr>
                <w:lang w:val="ru-RU"/>
              </w:rPr>
            </w:pPr>
            <w:r w:rsidRPr="00A007A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Рельеф земли: горы и 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равнины</w:t>
            </w:r>
            <w:proofErr w:type="gramStart"/>
            <w:r w:rsidRPr="00A007A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A007A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</w:t>
            </w:r>
            <w:proofErr w:type="gramEnd"/>
            <w:r w:rsidRPr="00A007A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р.р</w:t>
            </w:r>
            <w:proofErr w:type="spellEnd"/>
            <w:r w:rsidRPr="00A007A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. №8 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Описание горной системы или равнины по физической карте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435A" w:rsidRDefault="0017435A" w:rsidP="0017435A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435A" w:rsidRDefault="0017435A" w:rsidP="0017435A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435A" w:rsidRDefault="0017435A" w:rsidP="0017435A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435A" w:rsidRDefault="0017435A" w:rsidP="0017435A">
            <w:pPr>
              <w:autoSpaceDE w:val="0"/>
              <w:autoSpaceDN w:val="0"/>
              <w:spacing w:before="9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02.05.2023 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435A" w:rsidRDefault="0017435A" w:rsidP="0017435A">
            <w:pPr>
              <w:autoSpaceDE w:val="0"/>
              <w:autoSpaceDN w:val="0"/>
              <w:spacing w:before="96" w:after="0" w:line="271" w:lineRule="auto"/>
              <w:ind w:left="70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 Практическая работа;</w:t>
            </w:r>
          </w:p>
        </w:tc>
      </w:tr>
      <w:tr w:rsidR="0017435A" w:rsidTr="0017435A">
        <w:trPr>
          <w:trHeight w:hRule="exact" w:val="820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435A" w:rsidRDefault="0017435A" w:rsidP="0017435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32.</w:t>
            </w: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435A" w:rsidRDefault="0017435A" w:rsidP="0017435A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Рельеф дна Мирового океана.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435A" w:rsidRDefault="0017435A" w:rsidP="001743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435A" w:rsidRDefault="0017435A" w:rsidP="001743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435A" w:rsidRDefault="0017435A" w:rsidP="001743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435A" w:rsidRDefault="0017435A" w:rsidP="001743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09.05.2023 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435A" w:rsidRDefault="0017435A" w:rsidP="0017435A">
            <w:pPr>
              <w:autoSpaceDE w:val="0"/>
              <w:autoSpaceDN w:val="0"/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17435A" w:rsidTr="0017435A">
        <w:trPr>
          <w:trHeight w:hRule="exact" w:val="802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435A" w:rsidRDefault="0017435A" w:rsidP="0017435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33.</w:t>
            </w: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435A" w:rsidRDefault="0017435A" w:rsidP="001743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Человек и литосфера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435A" w:rsidRDefault="0017435A" w:rsidP="001743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435A" w:rsidRDefault="0017435A" w:rsidP="001743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435A" w:rsidRDefault="0017435A" w:rsidP="001743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435A" w:rsidRDefault="0017435A" w:rsidP="001743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16.05.2023 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435A" w:rsidRDefault="0017435A" w:rsidP="0017435A">
            <w:pPr>
              <w:autoSpaceDE w:val="0"/>
              <w:autoSpaceDN w:val="0"/>
              <w:spacing w:before="98" w:after="0" w:line="262" w:lineRule="auto"/>
              <w:ind w:left="70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работа;</w:t>
            </w:r>
          </w:p>
        </w:tc>
      </w:tr>
    </w:tbl>
    <w:p w:rsidR="00BB2439" w:rsidRPr="0017435A" w:rsidRDefault="00BB2439">
      <w:pPr>
        <w:autoSpaceDE w:val="0"/>
        <w:autoSpaceDN w:val="0"/>
        <w:spacing w:after="66" w:line="220" w:lineRule="exact"/>
        <w:rPr>
          <w:lang w:val="ru-RU"/>
        </w:rPr>
      </w:pPr>
    </w:p>
    <w:p w:rsidR="00BB2439" w:rsidRDefault="00BB2439">
      <w:pPr>
        <w:autoSpaceDE w:val="0"/>
        <w:autoSpaceDN w:val="0"/>
        <w:spacing w:after="0" w:line="14" w:lineRule="exact"/>
      </w:pPr>
    </w:p>
    <w:tbl>
      <w:tblPr>
        <w:tblpPr w:leftFromText="180" w:rightFromText="180" w:vertAnchor="text" w:horzAnchor="margin" w:tblpY="-87"/>
        <w:tblW w:w="0" w:type="auto"/>
        <w:tblLayout w:type="fixed"/>
        <w:tblLook w:val="04A0" w:firstRow="1" w:lastRow="0" w:firstColumn="1" w:lastColumn="0" w:noHBand="0" w:noVBand="1"/>
      </w:tblPr>
      <w:tblGrid>
        <w:gridCol w:w="498"/>
        <w:gridCol w:w="3070"/>
        <w:gridCol w:w="726"/>
        <w:gridCol w:w="1606"/>
        <w:gridCol w:w="1654"/>
        <w:gridCol w:w="1226"/>
        <w:gridCol w:w="1868"/>
      </w:tblGrid>
      <w:tr w:rsidR="0017435A" w:rsidTr="0017435A">
        <w:trPr>
          <w:trHeight w:hRule="exact" w:val="2486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435A" w:rsidRDefault="0017435A" w:rsidP="0017435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34.</w:t>
            </w: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435A" w:rsidRPr="00A007A6" w:rsidRDefault="0017435A" w:rsidP="0017435A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A007A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Сезонные изменения в 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природе в своей местности.</w:t>
            </w:r>
          </w:p>
          <w:p w:rsidR="0017435A" w:rsidRPr="00A007A6" w:rsidRDefault="0017435A" w:rsidP="0017435A">
            <w:pPr>
              <w:autoSpaceDE w:val="0"/>
              <w:autoSpaceDN w:val="0"/>
              <w:spacing w:before="70" w:after="0" w:line="281" w:lineRule="auto"/>
              <w:ind w:left="72" w:right="144"/>
              <w:rPr>
                <w:lang w:val="ru-RU"/>
              </w:rPr>
            </w:pPr>
            <w:r w:rsidRPr="00A007A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Пр.р.№9. Анализ 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результатов 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фенологических </w:t>
            </w:r>
            <w:r w:rsidRPr="00A007A6">
              <w:rPr>
                <w:lang w:val="ru-RU"/>
              </w:rPr>
              <w:br/>
            </w:r>
            <w:r w:rsidRPr="00A007A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наблюдений и наблюдений за погодой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435A" w:rsidRDefault="0017435A" w:rsidP="001743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435A" w:rsidRDefault="0017435A" w:rsidP="001743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435A" w:rsidRDefault="0017435A" w:rsidP="001743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435A" w:rsidRDefault="0017435A" w:rsidP="001743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23.05.2023 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435A" w:rsidRDefault="0017435A" w:rsidP="0017435A">
            <w:pPr>
              <w:autoSpaceDE w:val="0"/>
              <w:autoSpaceDN w:val="0"/>
              <w:spacing w:before="98" w:after="0" w:line="271" w:lineRule="auto"/>
              <w:ind w:left="70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 Практическая работа;</w:t>
            </w:r>
          </w:p>
        </w:tc>
      </w:tr>
      <w:tr w:rsidR="0017435A" w:rsidTr="0017435A">
        <w:trPr>
          <w:trHeight w:hRule="exact" w:val="802"/>
        </w:trPr>
        <w:tc>
          <w:tcPr>
            <w:tcW w:w="3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435A" w:rsidRPr="00A007A6" w:rsidRDefault="0017435A" w:rsidP="0017435A">
            <w:pPr>
              <w:autoSpaceDE w:val="0"/>
              <w:autoSpaceDN w:val="0"/>
              <w:spacing w:before="98" w:after="0" w:line="262" w:lineRule="auto"/>
              <w:ind w:left="70"/>
              <w:rPr>
                <w:lang w:val="ru-RU"/>
              </w:rPr>
            </w:pPr>
            <w:r w:rsidRPr="00A007A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435A" w:rsidRDefault="0017435A" w:rsidP="001743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435A" w:rsidRDefault="0017435A" w:rsidP="001743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435A" w:rsidRDefault="0017435A" w:rsidP="0017435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7435A" w:rsidRDefault="0017435A" w:rsidP="0017435A"/>
        </w:tc>
      </w:tr>
    </w:tbl>
    <w:p w:rsidR="0017435A" w:rsidRDefault="0017435A"/>
    <w:p w:rsidR="0017435A" w:rsidRPr="0017435A" w:rsidRDefault="0017435A" w:rsidP="0017435A"/>
    <w:p w:rsidR="0017435A" w:rsidRPr="0017435A" w:rsidRDefault="0017435A" w:rsidP="0017435A"/>
    <w:p w:rsidR="0017435A" w:rsidRPr="0017435A" w:rsidRDefault="0017435A" w:rsidP="0017435A"/>
    <w:p w:rsidR="0017435A" w:rsidRPr="0017435A" w:rsidRDefault="0017435A" w:rsidP="0017435A"/>
    <w:p w:rsidR="0017435A" w:rsidRPr="0017435A" w:rsidRDefault="0017435A" w:rsidP="0017435A"/>
    <w:p w:rsidR="0017435A" w:rsidRPr="0017435A" w:rsidRDefault="0017435A" w:rsidP="0017435A"/>
    <w:p w:rsidR="0017435A" w:rsidRPr="0017435A" w:rsidRDefault="0017435A" w:rsidP="0017435A"/>
    <w:p w:rsidR="0017435A" w:rsidRPr="0017435A" w:rsidRDefault="0017435A" w:rsidP="0017435A"/>
    <w:p w:rsidR="0017435A" w:rsidRPr="0017435A" w:rsidRDefault="0017435A" w:rsidP="0017435A"/>
    <w:p w:rsidR="0017435A" w:rsidRPr="0017435A" w:rsidRDefault="0017435A" w:rsidP="0017435A"/>
    <w:p w:rsidR="0017435A" w:rsidRPr="0017435A" w:rsidRDefault="0017435A" w:rsidP="0017435A"/>
    <w:p w:rsidR="0017435A" w:rsidRPr="0017435A" w:rsidRDefault="0017435A" w:rsidP="0017435A"/>
    <w:p w:rsidR="0017435A" w:rsidRPr="0017435A" w:rsidRDefault="0017435A" w:rsidP="0017435A"/>
    <w:p w:rsidR="0017435A" w:rsidRPr="0017435A" w:rsidRDefault="0017435A" w:rsidP="0017435A"/>
    <w:p w:rsidR="0017435A" w:rsidRPr="0017435A" w:rsidRDefault="0017435A" w:rsidP="0017435A"/>
    <w:p w:rsidR="0017435A" w:rsidRPr="0017435A" w:rsidRDefault="0017435A" w:rsidP="0017435A"/>
    <w:p w:rsidR="0017435A" w:rsidRPr="0017435A" w:rsidRDefault="0017435A" w:rsidP="0017435A"/>
    <w:p w:rsidR="0017435A" w:rsidRPr="0017435A" w:rsidRDefault="0017435A" w:rsidP="0017435A"/>
    <w:p w:rsidR="0017435A" w:rsidRPr="0017435A" w:rsidRDefault="0017435A" w:rsidP="0017435A"/>
    <w:p w:rsidR="0017435A" w:rsidRPr="0017435A" w:rsidRDefault="0017435A" w:rsidP="0017435A"/>
    <w:p w:rsidR="0017435A" w:rsidRPr="0017435A" w:rsidRDefault="0017435A" w:rsidP="0017435A"/>
    <w:p w:rsidR="0017435A" w:rsidRPr="0017435A" w:rsidRDefault="0017435A" w:rsidP="0017435A"/>
    <w:p w:rsidR="0017435A" w:rsidRPr="0017435A" w:rsidRDefault="0017435A" w:rsidP="0017435A"/>
    <w:p w:rsidR="0017435A" w:rsidRPr="0017435A" w:rsidRDefault="0017435A" w:rsidP="0017435A"/>
    <w:p w:rsidR="0017435A" w:rsidRPr="0017435A" w:rsidRDefault="0017435A" w:rsidP="0017435A">
      <w:pPr>
        <w:tabs>
          <w:tab w:val="left" w:pos="1200"/>
        </w:tabs>
        <w:rPr>
          <w:lang w:val="ru-RU"/>
        </w:rPr>
      </w:pPr>
    </w:p>
    <w:p w:rsidR="0017435A" w:rsidRDefault="0017435A" w:rsidP="0017435A"/>
    <w:p w:rsidR="00BB2439" w:rsidRPr="0017435A" w:rsidRDefault="00BB2439" w:rsidP="0017435A">
      <w:pPr>
        <w:sectPr w:rsidR="00BB2439" w:rsidRPr="0017435A">
          <w:pgSz w:w="11900" w:h="16840"/>
          <w:pgMar w:top="284" w:right="556" w:bottom="924" w:left="666" w:header="720" w:footer="720" w:gutter="0"/>
          <w:cols w:space="720" w:equalWidth="0">
            <w:col w:w="10678" w:space="0"/>
          </w:cols>
          <w:docGrid w:linePitch="360"/>
        </w:sectPr>
      </w:pPr>
    </w:p>
    <w:p w:rsidR="00BB2439" w:rsidRDefault="00BB2439">
      <w:pPr>
        <w:autoSpaceDE w:val="0"/>
        <w:autoSpaceDN w:val="0"/>
        <w:spacing w:after="66" w:line="220" w:lineRule="exact"/>
      </w:pPr>
    </w:p>
    <w:p w:rsidR="00BB2439" w:rsidRDefault="00BB2439">
      <w:pPr>
        <w:autoSpaceDE w:val="0"/>
        <w:autoSpaceDN w:val="0"/>
        <w:spacing w:after="0" w:line="14" w:lineRule="exact"/>
      </w:pPr>
    </w:p>
    <w:p w:rsidR="00BB2439" w:rsidRDefault="00BB2439">
      <w:pPr>
        <w:sectPr w:rsidR="00BB2439">
          <w:pgSz w:w="11900" w:h="16840"/>
          <w:pgMar w:top="284" w:right="556" w:bottom="1104" w:left="666" w:header="720" w:footer="720" w:gutter="0"/>
          <w:cols w:space="720" w:equalWidth="0">
            <w:col w:w="10678" w:space="0"/>
          </w:cols>
          <w:docGrid w:linePitch="360"/>
        </w:sectPr>
      </w:pPr>
    </w:p>
    <w:p w:rsidR="00BB2439" w:rsidRDefault="00BB2439">
      <w:pPr>
        <w:autoSpaceDE w:val="0"/>
        <w:autoSpaceDN w:val="0"/>
        <w:spacing w:after="66" w:line="220" w:lineRule="exact"/>
      </w:pPr>
    </w:p>
    <w:p w:rsidR="00BB2439" w:rsidRDefault="00BB2439">
      <w:pPr>
        <w:autoSpaceDE w:val="0"/>
        <w:autoSpaceDN w:val="0"/>
        <w:spacing w:after="0" w:line="14" w:lineRule="exact"/>
      </w:pPr>
    </w:p>
    <w:p w:rsidR="00BB2439" w:rsidRDefault="00BB2439">
      <w:pPr>
        <w:sectPr w:rsidR="00BB2439">
          <w:pgSz w:w="11900" w:h="16840"/>
          <w:pgMar w:top="284" w:right="556" w:bottom="604" w:left="666" w:header="720" w:footer="720" w:gutter="0"/>
          <w:cols w:space="720" w:equalWidth="0">
            <w:col w:w="10678" w:space="0"/>
          </w:cols>
          <w:docGrid w:linePitch="360"/>
        </w:sectPr>
      </w:pPr>
    </w:p>
    <w:p w:rsidR="00BB2439" w:rsidRDefault="00BB2439">
      <w:pPr>
        <w:autoSpaceDE w:val="0"/>
        <w:autoSpaceDN w:val="0"/>
        <w:spacing w:after="66" w:line="220" w:lineRule="exact"/>
      </w:pPr>
    </w:p>
    <w:p w:rsidR="00BB2439" w:rsidRDefault="00BB2439">
      <w:pPr>
        <w:autoSpaceDE w:val="0"/>
        <w:autoSpaceDN w:val="0"/>
        <w:spacing w:after="0" w:line="14" w:lineRule="exact"/>
      </w:pPr>
    </w:p>
    <w:p w:rsidR="00BB2439" w:rsidRDefault="00BB2439">
      <w:pPr>
        <w:sectPr w:rsidR="00BB2439">
          <w:pgSz w:w="11900" w:h="16840"/>
          <w:pgMar w:top="284" w:right="556" w:bottom="1440" w:left="666" w:header="720" w:footer="720" w:gutter="0"/>
          <w:cols w:space="720" w:equalWidth="0">
            <w:col w:w="10678" w:space="0"/>
          </w:cols>
          <w:docGrid w:linePitch="360"/>
        </w:sectPr>
      </w:pPr>
    </w:p>
    <w:p w:rsidR="00BB2439" w:rsidRDefault="00BB2439">
      <w:pPr>
        <w:autoSpaceDE w:val="0"/>
        <w:autoSpaceDN w:val="0"/>
        <w:spacing w:after="78" w:line="220" w:lineRule="exact"/>
      </w:pPr>
    </w:p>
    <w:p w:rsidR="00BB2439" w:rsidRDefault="00877096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:rsidR="00BB2439" w:rsidRDefault="00877096">
      <w:pPr>
        <w:autoSpaceDE w:val="0"/>
        <w:autoSpaceDN w:val="0"/>
        <w:spacing w:before="346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ОБЯЗАТЕЛЬНЫЕ УЧЕБНЫЕ МАТЕРИАЛЫ ДЛЯ УЧЕНИКА</w:t>
      </w:r>
    </w:p>
    <w:p w:rsidR="00BB2439" w:rsidRPr="00A007A6" w:rsidRDefault="00877096">
      <w:pPr>
        <w:autoSpaceDE w:val="0"/>
        <w:autoSpaceDN w:val="0"/>
        <w:spacing w:before="166" w:after="0" w:line="271" w:lineRule="auto"/>
        <w:ind w:right="576"/>
        <w:rPr>
          <w:lang w:val="ru-RU"/>
        </w:rPr>
      </w:pPr>
      <w:r w:rsidRPr="00A007A6">
        <w:rPr>
          <w:rFonts w:ascii="Times New Roman" w:eastAsia="Times New Roman" w:hAnsi="Times New Roman"/>
          <w:color w:val="000000"/>
          <w:sz w:val="24"/>
          <w:lang w:val="ru-RU"/>
        </w:rPr>
        <w:t xml:space="preserve">Климанова О.А., Климанов В.В., Ким Э.В. и другие; под редакцией Климановой О.А. География: Землеведение, 5 класс/ ООО «ДРОФА»; АО «Издательство Просвещение»; </w:t>
      </w:r>
      <w:r w:rsidRPr="00A007A6">
        <w:rPr>
          <w:lang w:val="ru-RU"/>
        </w:rPr>
        <w:br/>
      </w:r>
      <w:r w:rsidRPr="00A007A6">
        <w:rPr>
          <w:rFonts w:ascii="Times New Roman" w:eastAsia="Times New Roman" w:hAnsi="Times New Roman"/>
          <w:color w:val="000000"/>
          <w:sz w:val="24"/>
          <w:lang w:val="ru-RU"/>
        </w:rPr>
        <w:t>Введите свой вариант:</w:t>
      </w:r>
    </w:p>
    <w:p w:rsidR="00BB2439" w:rsidRPr="00A007A6" w:rsidRDefault="00877096">
      <w:pPr>
        <w:autoSpaceDE w:val="0"/>
        <w:autoSpaceDN w:val="0"/>
        <w:spacing w:before="262" w:after="0" w:line="230" w:lineRule="auto"/>
        <w:rPr>
          <w:lang w:val="ru-RU"/>
        </w:rPr>
      </w:pPr>
      <w:r w:rsidRPr="00A007A6">
        <w:rPr>
          <w:rFonts w:ascii="Times New Roman" w:eastAsia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:rsidR="00BB2439" w:rsidRPr="00A007A6" w:rsidRDefault="00877096">
      <w:pPr>
        <w:autoSpaceDE w:val="0"/>
        <w:autoSpaceDN w:val="0"/>
        <w:spacing w:before="166" w:after="0" w:line="262" w:lineRule="auto"/>
        <w:ind w:right="4032"/>
        <w:rPr>
          <w:lang w:val="ru-RU"/>
        </w:rPr>
      </w:pPr>
      <w:r w:rsidRPr="00A007A6">
        <w:rPr>
          <w:rFonts w:ascii="Times New Roman" w:eastAsia="Times New Roman" w:hAnsi="Times New Roman"/>
          <w:color w:val="000000"/>
          <w:sz w:val="24"/>
          <w:lang w:val="ru-RU"/>
        </w:rPr>
        <w:t xml:space="preserve">1. Примерная программа основного общего образования </w:t>
      </w:r>
      <w:r w:rsidRPr="00A007A6">
        <w:rPr>
          <w:lang w:val="ru-RU"/>
        </w:rPr>
        <w:br/>
      </w:r>
      <w:r w:rsidRPr="00A007A6">
        <w:rPr>
          <w:rFonts w:ascii="Times New Roman" w:eastAsia="Times New Roman" w:hAnsi="Times New Roman"/>
          <w:color w:val="000000"/>
          <w:sz w:val="24"/>
          <w:lang w:val="ru-RU"/>
        </w:rPr>
        <w:t>2. Большой географический атлас школьника. - М.: АСТ, 2017.</w:t>
      </w:r>
    </w:p>
    <w:p w:rsidR="00BB2439" w:rsidRPr="00A007A6" w:rsidRDefault="00877096">
      <w:pPr>
        <w:autoSpaceDE w:val="0"/>
        <w:autoSpaceDN w:val="0"/>
        <w:spacing w:before="264" w:after="0" w:line="230" w:lineRule="auto"/>
        <w:rPr>
          <w:lang w:val="ru-RU"/>
        </w:rPr>
      </w:pPr>
      <w:r w:rsidRPr="00A007A6"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:rsidR="00BB2439" w:rsidRPr="00A007A6" w:rsidRDefault="00877096">
      <w:pPr>
        <w:autoSpaceDE w:val="0"/>
        <w:autoSpaceDN w:val="0"/>
        <w:spacing w:before="168" w:after="0" w:line="281" w:lineRule="auto"/>
        <w:ind w:right="3888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</w:rPr>
        <w:t>http</w:t>
      </w:r>
      <w:r w:rsidRPr="00A007A6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fcior</w:t>
      </w:r>
      <w:proofErr w:type="spellEnd"/>
      <w:r w:rsidRPr="00A007A6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A007A6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A007A6"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  <w:r w:rsidRPr="00A007A6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A007A6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A007A6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uroki</w:t>
      </w:r>
      <w:proofErr w:type="spellEnd"/>
      <w:r w:rsidRPr="00A007A6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net</w:t>
      </w:r>
      <w:r w:rsidRPr="00A007A6"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  <w:r w:rsidRPr="00A007A6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A007A6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A007A6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mirkart</w:t>
      </w:r>
      <w:proofErr w:type="spellEnd"/>
      <w:r w:rsidRPr="00A007A6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A007A6">
        <w:rPr>
          <w:rFonts w:ascii="Times New Roman" w:eastAsia="Times New Roman" w:hAnsi="Times New Roman"/>
          <w:color w:val="000000"/>
          <w:sz w:val="24"/>
          <w:lang w:val="ru-RU"/>
        </w:rPr>
        <w:t xml:space="preserve">- мир карт: интерактивные карты стран мир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A007A6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A007A6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nationalgeographic</w:t>
      </w:r>
      <w:proofErr w:type="spellEnd"/>
      <w:r w:rsidRPr="00A007A6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com</w:t>
      </w:r>
      <w:r w:rsidRPr="00A007A6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photography</w:t>
      </w:r>
      <w:r w:rsidRPr="00A007A6"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  <w:r w:rsidRPr="00A007A6">
        <w:rPr>
          <w:lang w:val="ru-RU"/>
        </w:rPr>
        <w:br/>
      </w:r>
      <w:r w:rsidRPr="00A007A6">
        <w:rPr>
          <w:rFonts w:ascii="Times New Roman" w:eastAsia="Times New Roman" w:hAnsi="Times New Roman"/>
          <w:color w:val="000000"/>
          <w:sz w:val="24"/>
          <w:lang w:val="ru-RU"/>
        </w:rPr>
        <w:t xml:space="preserve">Виртуальная школа </w:t>
      </w:r>
      <w:proofErr w:type="spellStart"/>
      <w:r w:rsidRPr="00A007A6">
        <w:rPr>
          <w:rFonts w:ascii="Times New Roman" w:eastAsia="Times New Roman" w:hAnsi="Times New Roman"/>
          <w:color w:val="000000"/>
          <w:sz w:val="24"/>
          <w:lang w:val="ru-RU"/>
        </w:rPr>
        <w:t>КиМ</w:t>
      </w:r>
      <w:proofErr w:type="spellEnd"/>
      <w:r w:rsidRPr="00A007A6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A007A6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A007A6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resh</w:t>
      </w:r>
      <w:proofErr w:type="spellEnd"/>
      <w:r w:rsidRPr="00A007A6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A007A6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</w:p>
    <w:p w:rsidR="00BB2439" w:rsidRPr="00A007A6" w:rsidRDefault="00BB2439">
      <w:pPr>
        <w:rPr>
          <w:lang w:val="ru-RU"/>
        </w:rPr>
        <w:sectPr w:rsidR="00BB2439" w:rsidRPr="00A007A6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BB2439" w:rsidRPr="00A007A6" w:rsidRDefault="00BB2439">
      <w:pPr>
        <w:autoSpaceDE w:val="0"/>
        <w:autoSpaceDN w:val="0"/>
        <w:spacing w:after="78" w:line="220" w:lineRule="exact"/>
        <w:rPr>
          <w:lang w:val="ru-RU"/>
        </w:rPr>
      </w:pPr>
    </w:p>
    <w:p w:rsidR="00BB2439" w:rsidRPr="00A007A6" w:rsidRDefault="00877096">
      <w:pPr>
        <w:autoSpaceDE w:val="0"/>
        <w:autoSpaceDN w:val="0"/>
        <w:spacing w:after="0" w:line="230" w:lineRule="auto"/>
        <w:rPr>
          <w:lang w:val="ru-RU"/>
        </w:rPr>
      </w:pPr>
      <w:r w:rsidRPr="00A007A6">
        <w:rPr>
          <w:rFonts w:ascii="Times New Roman" w:eastAsia="Times New Roman" w:hAnsi="Times New Roman"/>
          <w:b/>
          <w:color w:val="000000"/>
          <w:sz w:val="24"/>
          <w:lang w:val="ru-RU"/>
        </w:rPr>
        <w:t>МАТЕРИАЛЬНО-ТЕХНИЧЕСКОЕ ОБЕСПЕЧЕНИЕ ОБРАЗОВАТЕЛЬНОГО ПРОЦЕССА</w:t>
      </w:r>
    </w:p>
    <w:p w:rsidR="00BB2439" w:rsidRPr="00A007A6" w:rsidRDefault="00877096">
      <w:pPr>
        <w:autoSpaceDE w:val="0"/>
        <w:autoSpaceDN w:val="0"/>
        <w:spacing w:before="346" w:after="0" w:line="230" w:lineRule="auto"/>
        <w:rPr>
          <w:lang w:val="ru-RU"/>
        </w:rPr>
      </w:pPr>
      <w:r w:rsidRPr="00A007A6">
        <w:rPr>
          <w:rFonts w:ascii="Times New Roman" w:eastAsia="Times New Roman" w:hAnsi="Times New Roman"/>
          <w:b/>
          <w:color w:val="000000"/>
          <w:sz w:val="24"/>
          <w:lang w:val="ru-RU"/>
        </w:rPr>
        <w:t>УЧЕБНОЕ ОБОРУДОВАНИЕ</w:t>
      </w:r>
    </w:p>
    <w:p w:rsidR="00BB2439" w:rsidRPr="00A007A6" w:rsidRDefault="00877096">
      <w:pPr>
        <w:autoSpaceDE w:val="0"/>
        <w:autoSpaceDN w:val="0"/>
        <w:spacing w:before="166" w:after="0" w:line="262" w:lineRule="auto"/>
        <w:ind w:right="3888"/>
        <w:rPr>
          <w:lang w:val="ru-RU"/>
        </w:rPr>
      </w:pPr>
      <w:r w:rsidRPr="00A007A6">
        <w:rPr>
          <w:rFonts w:ascii="Times New Roman" w:eastAsia="Times New Roman" w:hAnsi="Times New Roman"/>
          <w:color w:val="000000"/>
          <w:sz w:val="24"/>
          <w:lang w:val="ru-RU"/>
        </w:rPr>
        <w:t xml:space="preserve">Справочные таблицы </w:t>
      </w:r>
      <w:r w:rsidRPr="00A007A6">
        <w:rPr>
          <w:lang w:val="ru-RU"/>
        </w:rPr>
        <w:br/>
      </w:r>
      <w:r w:rsidRPr="00A007A6">
        <w:rPr>
          <w:rFonts w:ascii="Times New Roman" w:eastAsia="Times New Roman" w:hAnsi="Times New Roman"/>
          <w:color w:val="000000"/>
          <w:sz w:val="24"/>
          <w:lang w:val="ru-RU"/>
        </w:rPr>
        <w:t>Оборудование для проведения практических работ по географии</w:t>
      </w:r>
    </w:p>
    <w:p w:rsidR="00BB2439" w:rsidRPr="00A007A6" w:rsidRDefault="00877096">
      <w:pPr>
        <w:autoSpaceDE w:val="0"/>
        <w:autoSpaceDN w:val="0"/>
        <w:spacing w:before="262" w:after="0" w:line="230" w:lineRule="auto"/>
        <w:rPr>
          <w:lang w:val="ru-RU"/>
        </w:rPr>
      </w:pPr>
      <w:r w:rsidRPr="00A007A6">
        <w:rPr>
          <w:rFonts w:ascii="Times New Roman" w:eastAsia="Times New Roman" w:hAnsi="Times New Roman"/>
          <w:b/>
          <w:color w:val="000000"/>
          <w:sz w:val="24"/>
          <w:lang w:val="ru-RU"/>
        </w:rPr>
        <w:t>ОБОРУДОВАНИЕ ДЛЯ ПРОВЕДЕНИЯ ЛАБОРАТОРНЫХ И ПРАКТИЧЕСКИХ РАБОТ</w:t>
      </w:r>
    </w:p>
    <w:p w:rsidR="00BB2439" w:rsidRDefault="00877096">
      <w:pPr>
        <w:autoSpaceDE w:val="0"/>
        <w:autoSpaceDN w:val="0"/>
        <w:spacing w:before="166" w:after="0" w:line="281" w:lineRule="auto"/>
        <w:ind w:right="9360"/>
      </w:pPr>
      <w:proofErr w:type="spellStart"/>
      <w:r>
        <w:rPr>
          <w:rFonts w:ascii="Times New Roman" w:eastAsia="Times New Roman" w:hAnsi="Times New Roman"/>
          <w:color w:val="000000"/>
          <w:sz w:val="24"/>
        </w:rPr>
        <w:t>Компьютер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</w:t>
      </w:r>
      <w:r>
        <w:br/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Проектор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</w:t>
      </w:r>
      <w:r>
        <w:br/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Принтер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</w:t>
      </w:r>
      <w:r>
        <w:br/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Глобус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Карты</w:t>
      </w:r>
    </w:p>
    <w:p w:rsidR="00BB2439" w:rsidRDefault="00BB2439">
      <w:pPr>
        <w:sectPr w:rsidR="00BB2439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44427" w:rsidRDefault="00544427"/>
    <w:sectPr w:rsidR="00544427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07A6" w:rsidRDefault="00A007A6" w:rsidP="00A007A6">
      <w:pPr>
        <w:spacing w:after="0" w:line="240" w:lineRule="auto"/>
      </w:pPr>
      <w:r>
        <w:separator/>
      </w:r>
    </w:p>
  </w:endnote>
  <w:endnote w:type="continuationSeparator" w:id="0">
    <w:p w:rsidR="00A007A6" w:rsidRDefault="00A007A6" w:rsidP="00A007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07A6" w:rsidRDefault="00A007A6" w:rsidP="00A007A6">
      <w:pPr>
        <w:spacing w:after="0" w:line="240" w:lineRule="auto"/>
      </w:pPr>
      <w:r>
        <w:separator/>
      </w:r>
    </w:p>
  </w:footnote>
  <w:footnote w:type="continuationSeparator" w:id="0">
    <w:p w:rsidR="00A007A6" w:rsidRDefault="00A007A6" w:rsidP="00A007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0C495A"/>
    <w:rsid w:val="0015074B"/>
    <w:rsid w:val="0017435A"/>
    <w:rsid w:val="001916C5"/>
    <w:rsid w:val="0029639D"/>
    <w:rsid w:val="00326F90"/>
    <w:rsid w:val="003F63A0"/>
    <w:rsid w:val="00544427"/>
    <w:rsid w:val="006A32BA"/>
    <w:rsid w:val="006A3BBD"/>
    <w:rsid w:val="00877096"/>
    <w:rsid w:val="00A007A6"/>
    <w:rsid w:val="00AA1D8D"/>
    <w:rsid w:val="00B47730"/>
    <w:rsid w:val="00BB2439"/>
    <w:rsid w:val="00BE3132"/>
    <w:rsid w:val="00CB0664"/>
    <w:rsid w:val="00D41E48"/>
    <w:rsid w:val="00D87DA7"/>
    <w:rsid w:val="00DF367B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aff8">
    <w:name w:val="line number"/>
    <w:basedOn w:val="a2"/>
    <w:uiPriority w:val="99"/>
    <w:semiHidden/>
    <w:unhideWhenUsed/>
    <w:rsid w:val="006A3BB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aff8">
    <w:name w:val="line number"/>
    <w:basedOn w:val="a2"/>
    <w:uiPriority w:val="99"/>
    <w:semiHidden/>
    <w:unhideWhenUsed/>
    <w:rsid w:val="006A3B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93E4E78-8AF8-4A52-8315-165670B13D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32</Pages>
  <Words>6388</Words>
  <Characters>36415</Characters>
  <Application>Microsoft Office Word</Application>
  <DocSecurity>0</DocSecurity>
  <Lines>303</Lines>
  <Paragraphs>85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42718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dc:description>generated by python-docx</dc:description>
  <cp:lastModifiedBy>W7</cp:lastModifiedBy>
  <cp:revision>4</cp:revision>
  <dcterms:created xsi:type="dcterms:W3CDTF">2022-10-04T19:36:00Z</dcterms:created>
  <dcterms:modified xsi:type="dcterms:W3CDTF">2022-10-15T19:24:00Z</dcterms:modified>
</cp:coreProperties>
</file>